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B216A" w14:textId="23EDE925" w:rsidR="00063C99" w:rsidRPr="003A2E76" w:rsidRDefault="00F269C1" w:rsidP="005752F9">
      <w:pPr>
        <w:spacing w:line="280" w:lineRule="atLeast"/>
        <w:jc w:val="right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Załącznik </w:t>
      </w:r>
      <w:r w:rsidR="004804EB" w:rsidRPr="003A2E76">
        <w:rPr>
          <w:b/>
          <w:sz w:val="20"/>
          <w:szCs w:val="20"/>
        </w:rPr>
        <w:t xml:space="preserve">nr </w:t>
      </w:r>
      <w:r w:rsidR="002846B9">
        <w:rPr>
          <w:b/>
          <w:sz w:val="20"/>
          <w:szCs w:val="20"/>
        </w:rPr>
        <w:t>4</w:t>
      </w:r>
      <w:r w:rsidR="004804EB" w:rsidRPr="003A2E76">
        <w:rPr>
          <w:b/>
          <w:sz w:val="20"/>
          <w:szCs w:val="20"/>
        </w:rPr>
        <w:t xml:space="preserve"> do SWZ</w:t>
      </w:r>
    </w:p>
    <w:p w14:paraId="03BDD67F" w14:textId="77777777" w:rsidR="00CE3862" w:rsidRDefault="00CE3862" w:rsidP="00CE3862">
      <w:pPr>
        <w:spacing w:line="280" w:lineRule="atLeast"/>
        <w:outlineLvl w:val="0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>Dane Wykonawcy</w:t>
      </w:r>
    </w:p>
    <w:p w14:paraId="24DA8AB3" w14:textId="77777777" w:rsidR="00CE3862" w:rsidRDefault="00CE3862" w:rsidP="00CE3862">
      <w:pPr>
        <w:spacing w:line="280" w:lineRule="atLeast"/>
        <w:outlineLvl w:val="0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>__________________________________</w:t>
      </w:r>
    </w:p>
    <w:p w14:paraId="6F07B038" w14:textId="77777777" w:rsidR="00CE3862" w:rsidRDefault="00CE3862" w:rsidP="00CE3862">
      <w:pPr>
        <w:outlineLvl w:val="0"/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>Pełna nazwa wykonawcy</w:t>
      </w:r>
    </w:p>
    <w:p w14:paraId="15004138" w14:textId="77777777" w:rsidR="00CE3862" w:rsidRDefault="00CE3862" w:rsidP="00CE3862">
      <w:pPr>
        <w:spacing w:line="280" w:lineRule="atLeast"/>
        <w:outlineLvl w:val="0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>__________________________________</w:t>
      </w:r>
    </w:p>
    <w:p w14:paraId="45D2B1F9" w14:textId="77777777" w:rsidR="00CE3862" w:rsidRDefault="00CE3862" w:rsidP="00CE3862">
      <w:pPr>
        <w:outlineLvl w:val="0"/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>Adres (ulica, kod pocztowy, miejscowość)</w:t>
      </w:r>
    </w:p>
    <w:p w14:paraId="3F0272E0" w14:textId="77777777" w:rsidR="00086BBF" w:rsidRDefault="00086BBF" w:rsidP="00086BBF">
      <w:pPr>
        <w:spacing w:line="280" w:lineRule="atLeast"/>
        <w:jc w:val="center"/>
        <w:outlineLvl w:val="0"/>
        <w:rPr>
          <w:b/>
          <w:sz w:val="28"/>
          <w:szCs w:val="28"/>
        </w:rPr>
      </w:pPr>
      <w:r w:rsidRPr="00005164">
        <w:rPr>
          <w:b/>
          <w:sz w:val="28"/>
          <w:szCs w:val="28"/>
        </w:rPr>
        <w:t>WYKAZ DOSTAW</w:t>
      </w:r>
      <w:r w:rsidR="005252A5">
        <w:rPr>
          <w:b/>
          <w:sz w:val="28"/>
          <w:szCs w:val="28"/>
        </w:rPr>
        <w:t xml:space="preserve"> </w:t>
      </w:r>
    </w:p>
    <w:p w14:paraId="5BFDD7E9" w14:textId="77777777" w:rsidR="006605AB" w:rsidRDefault="006605AB" w:rsidP="006605AB">
      <w:pPr>
        <w:spacing w:line="280" w:lineRule="atLeast"/>
        <w:jc w:val="center"/>
        <w:outlineLvl w:val="0"/>
        <w:rPr>
          <w:sz w:val="20"/>
          <w:szCs w:val="20"/>
        </w:rPr>
      </w:pPr>
      <w:r w:rsidRPr="00017CFE">
        <w:rPr>
          <w:sz w:val="20"/>
          <w:szCs w:val="20"/>
        </w:rPr>
        <w:t>(składany na wezwanie)</w:t>
      </w:r>
    </w:p>
    <w:p w14:paraId="3456CAE3" w14:textId="489E985B" w:rsidR="00D44FDA" w:rsidRDefault="007215CE" w:rsidP="00AD1221">
      <w:pPr>
        <w:tabs>
          <w:tab w:val="center" w:pos="4536"/>
          <w:tab w:val="right" w:pos="9072"/>
        </w:tabs>
      </w:pPr>
      <w:r w:rsidRPr="007215CE">
        <w:t>W związku ze złożeniem Oferty w postępowaniu</w:t>
      </w:r>
      <w:r w:rsidR="00D44FDA" w:rsidRPr="00D44FDA">
        <w:t xml:space="preserve"> o udzielenie zamówienia publicznego </w:t>
      </w:r>
      <w:r w:rsidR="00120BE7">
        <w:t>pn</w:t>
      </w:r>
      <w:r w:rsidR="00120BE7" w:rsidRPr="00D20801">
        <w:rPr>
          <w:color w:val="002060"/>
        </w:rPr>
        <w:t>.</w:t>
      </w:r>
      <w:r w:rsidR="00D44FDA" w:rsidRPr="00D20801">
        <w:rPr>
          <w:b/>
          <w:color w:val="002060"/>
        </w:rPr>
        <w:t xml:space="preserve"> </w:t>
      </w:r>
      <w:r w:rsidR="00D20801" w:rsidRPr="00D20801">
        <w:rPr>
          <w:b/>
          <w:bCs/>
          <w:color w:val="002060"/>
        </w:rPr>
        <w:t>Kompleksowa dostawa energii elektrycznej (wraz z usługą dystrybucji) dla potrzeb jednostek organizacyjnych Powiatu Włocławskiego i Powiatowego Urzędu Pracy we Włocławku</w:t>
      </w:r>
      <w:r w:rsidR="00D20801">
        <w:rPr>
          <w:b/>
          <w:color w:val="002060"/>
        </w:rPr>
        <w:t>,</w:t>
      </w:r>
      <w:r w:rsidR="00AD1221">
        <w:rPr>
          <w:b/>
        </w:rPr>
        <w:t xml:space="preserve"> </w:t>
      </w:r>
      <w:r w:rsidR="00D44FDA" w:rsidRPr="00D44FDA">
        <w:t>przedkładam(y) wykaz dostaw energii elektrycznej wykonanych/wykonywanych w okresie ostatnich 3 lat (a jeżeli okres prowadzenia działalności jest krótszy</w:t>
      </w:r>
      <w:r w:rsidR="00A61530">
        <w:t>,</w:t>
      </w:r>
      <w:r w:rsidR="00D44FDA" w:rsidRPr="00D44FDA">
        <w:t xml:space="preserve"> to w tym okresie)</w:t>
      </w:r>
      <w:r w:rsidR="002C7AE2">
        <w:t>:</w:t>
      </w:r>
    </w:p>
    <w:p w14:paraId="00B2258F" w14:textId="77777777" w:rsidR="0025488C" w:rsidRDefault="0025488C" w:rsidP="00D44FDA">
      <w:pPr>
        <w:tabs>
          <w:tab w:val="center" w:pos="4536"/>
          <w:tab w:val="right" w:pos="9072"/>
        </w:tabs>
      </w:pPr>
    </w:p>
    <w:p w14:paraId="4D57902D" w14:textId="77777777" w:rsidR="0025488C" w:rsidRPr="00D44FDA" w:rsidRDefault="0025488C" w:rsidP="00D44FDA">
      <w:pPr>
        <w:tabs>
          <w:tab w:val="center" w:pos="4536"/>
          <w:tab w:val="right" w:pos="9072"/>
        </w:tabs>
      </w:pPr>
    </w:p>
    <w:p w14:paraId="3342F527" w14:textId="77777777" w:rsidR="00FE43CC" w:rsidRPr="00774411" w:rsidRDefault="00FE43CC" w:rsidP="00FE43CC">
      <w:pPr>
        <w:pStyle w:val="Nagwek"/>
        <w:tabs>
          <w:tab w:val="clear" w:pos="4536"/>
          <w:tab w:val="center" w:pos="709"/>
        </w:tabs>
        <w:ind w:left="720"/>
        <w:rPr>
          <w:sz w:val="21"/>
          <w:szCs w:val="21"/>
        </w:rPr>
      </w:pPr>
    </w:p>
    <w:tbl>
      <w:tblPr>
        <w:tblW w:w="157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3"/>
        <w:gridCol w:w="3295"/>
        <w:gridCol w:w="3003"/>
        <w:gridCol w:w="2066"/>
        <w:gridCol w:w="2328"/>
        <w:gridCol w:w="1701"/>
        <w:gridCol w:w="2694"/>
      </w:tblGrid>
      <w:tr w:rsidR="004E12EC" w:rsidRPr="00005164" w14:paraId="6738DD95" w14:textId="77777777" w:rsidTr="004E12EC">
        <w:trPr>
          <w:trHeight w:val="1052"/>
          <w:jc w:val="center"/>
        </w:trPr>
        <w:tc>
          <w:tcPr>
            <w:tcW w:w="643" w:type="dxa"/>
            <w:vAlign w:val="center"/>
          </w:tcPr>
          <w:p w14:paraId="32F8ADBC" w14:textId="77777777" w:rsidR="004E12EC" w:rsidRPr="00005164" w:rsidRDefault="004E12EC" w:rsidP="004F0E9D">
            <w:pPr>
              <w:spacing w:line="280" w:lineRule="atLeast"/>
              <w:jc w:val="center"/>
              <w:rPr>
                <w:sz w:val="21"/>
                <w:szCs w:val="21"/>
              </w:rPr>
            </w:pPr>
            <w:r w:rsidRPr="00005164">
              <w:rPr>
                <w:sz w:val="21"/>
                <w:szCs w:val="21"/>
              </w:rPr>
              <w:t>L.p.</w:t>
            </w:r>
          </w:p>
        </w:tc>
        <w:tc>
          <w:tcPr>
            <w:tcW w:w="3295" w:type="dxa"/>
            <w:vAlign w:val="center"/>
          </w:tcPr>
          <w:p w14:paraId="092DD58C" w14:textId="77777777" w:rsidR="004E12EC" w:rsidRPr="00005164" w:rsidRDefault="004E12EC" w:rsidP="004F0E9D">
            <w:pPr>
              <w:spacing w:line="280" w:lineRule="atLeast"/>
              <w:jc w:val="center"/>
              <w:rPr>
                <w:sz w:val="21"/>
                <w:szCs w:val="21"/>
              </w:rPr>
            </w:pPr>
            <w:r w:rsidRPr="00005164">
              <w:rPr>
                <w:sz w:val="21"/>
                <w:szCs w:val="21"/>
              </w:rPr>
              <w:t xml:space="preserve">Nazwa </w:t>
            </w:r>
            <w:r>
              <w:rPr>
                <w:sz w:val="21"/>
                <w:szCs w:val="21"/>
              </w:rPr>
              <w:t>podmiotu na rzecz którego dostawy</w:t>
            </w:r>
            <w:r w:rsidRPr="00005164">
              <w:rPr>
                <w:rFonts w:cs="Tahoma"/>
                <w:sz w:val="18"/>
                <w:szCs w:val="18"/>
              </w:rPr>
              <w:t xml:space="preserve"> </w:t>
            </w:r>
            <w:r>
              <w:rPr>
                <w:sz w:val="21"/>
                <w:szCs w:val="21"/>
              </w:rPr>
              <w:t xml:space="preserve">zostały wykonane </w:t>
            </w:r>
          </w:p>
        </w:tc>
        <w:tc>
          <w:tcPr>
            <w:tcW w:w="3003" w:type="dxa"/>
            <w:vAlign w:val="center"/>
          </w:tcPr>
          <w:p w14:paraId="3E6623F1" w14:textId="77777777" w:rsidR="004E12EC" w:rsidRPr="00005164" w:rsidRDefault="004E12EC" w:rsidP="004F0E9D">
            <w:pPr>
              <w:spacing w:line="280" w:lineRule="atLeast"/>
              <w:jc w:val="center"/>
              <w:rPr>
                <w:sz w:val="21"/>
                <w:szCs w:val="21"/>
              </w:rPr>
            </w:pPr>
            <w:r w:rsidRPr="00005164">
              <w:rPr>
                <w:sz w:val="21"/>
                <w:szCs w:val="21"/>
              </w:rPr>
              <w:t>Przedmiot zamówienia</w:t>
            </w:r>
          </w:p>
        </w:tc>
        <w:tc>
          <w:tcPr>
            <w:tcW w:w="2066" w:type="dxa"/>
          </w:tcPr>
          <w:p w14:paraId="4C2F4F82" w14:textId="77777777" w:rsidR="004E12EC" w:rsidRDefault="004E12EC" w:rsidP="004F0E9D">
            <w:pPr>
              <w:spacing w:line="28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Wartość zamówienia </w:t>
            </w:r>
          </w:p>
          <w:p w14:paraId="6C0997D4" w14:textId="315522BB" w:rsidR="004E12EC" w:rsidRPr="001B74C3" w:rsidRDefault="0089485E" w:rsidP="004F0E9D">
            <w:pPr>
              <w:spacing w:line="28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</w:t>
            </w:r>
            <w:r w:rsidR="004E12EC">
              <w:rPr>
                <w:sz w:val="21"/>
                <w:szCs w:val="21"/>
              </w:rPr>
              <w:t xml:space="preserve">rutto </w:t>
            </w:r>
            <w:r w:rsidR="004E12EC">
              <w:rPr>
                <w:rFonts w:cs="Calibri"/>
                <w:sz w:val="21"/>
                <w:szCs w:val="21"/>
              </w:rPr>
              <w:t>[</w:t>
            </w:r>
            <w:r w:rsidR="004E12EC">
              <w:rPr>
                <w:sz w:val="21"/>
                <w:szCs w:val="21"/>
              </w:rPr>
              <w:t>zł</w:t>
            </w:r>
            <w:r w:rsidR="004E12EC">
              <w:rPr>
                <w:rFonts w:cs="Calibri"/>
                <w:sz w:val="21"/>
                <w:szCs w:val="21"/>
              </w:rPr>
              <w:t>]</w:t>
            </w:r>
          </w:p>
        </w:tc>
        <w:tc>
          <w:tcPr>
            <w:tcW w:w="2328" w:type="dxa"/>
          </w:tcPr>
          <w:p w14:paraId="6F7DA459" w14:textId="3DA7DE57" w:rsidR="004E12EC" w:rsidRPr="00005164" w:rsidRDefault="004E12EC" w:rsidP="004F0E9D">
            <w:pPr>
              <w:spacing w:line="280" w:lineRule="atLeast"/>
              <w:jc w:val="center"/>
              <w:rPr>
                <w:sz w:val="21"/>
                <w:szCs w:val="21"/>
              </w:rPr>
            </w:pPr>
            <w:r w:rsidRPr="001B74C3">
              <w:rPr>
                <w:sz w:val="21"/>
                <w:szCs w:val="21"/>
              </w:rPr>
              <w:t>Ilość sprzedanej energii elektrycznej [</w:t>
            </w:r>
            <w:r>
              <w:rPr>
                <w:sz w:val="21"/>
                <w:szCs w:val="21"/>
              </w:rPr>
              <w:t>k</w:t>
            </w:r>
            <w:r w:rsidRPr="001B74C3">
              <w:rPr>
                <w:sz w:val="21"/>
                <w:szCs w:val="21"/>
              </w:rPr>
              <w:t>Wh]</w:t>
            </w:r>
          </w:p>
        </w:tc>
        <w:tc>
          <w:tcPr>
            <w:tcW w:w="1701" w:type="dxa"/>
          </w:tcPr>
          <w:p w14:paraId="4216D554" w14:textId="77777777" w:rsidR="004E12EC" w:rsidRPr="00F574D5" w:rsidRDefault="004E12EC" w:rsidP="004F0E9D">
            <w:pPr>
              <w:spacing w:line="280" w:lineRule="atLeast"/>
              <w:jc w:val="center"/>
              <w:rPr>
                <w:sz w:val="21"/>
                <w:szCs w:val="21"/>
              </w:rPr>
            </w:pPr>
            <w:r w:rsidRPr="00F574D5">
              <w:rPr>
                <w:sz w:val="21"/>
                <w:szCs w:val="21"/>
              </w:rPr>
              <w:t xml:space="preserve">Ilość </w:t>
            </w:r>
          </w:p>
          <w:p w14:paraId="0102E00B" w14:textId="77777777" w:rsidR="004E12EC" w:rsidRPr="00005164" w:rsidRDefault="004E12EC" w:rsidP="004F0E9D">
            <w:pPr>
              <w:spacing w:line="280" w:lineRule="atLeast"/>
              <w:jc w:val="center"/>
              <w:rPr>
                <w:sz w:val="21"/>
                <w:szCs w:val="21"/>
              </w:rPr>
            </w:pPr>
            <w:r w:rsidRPr="00F574D5">
              <w:rPr>
                <w:sz w:val="21"/>
                <w:szCs w:val="21"/>
              </w:rPr>
              <w:t>punktów poboru</w:t>
            </w:r>
          </w:p>
        </w:tc>
        <w:tc>
          <w:tcPr>
            <w:tcW w:w="2694" w:type="dxa"/>
            <w:vAlign w:val="center"/>
          </w:tcPr>
          <w:p w14:paraId="6659C861" w14:textId="77777777" w:rsidR="004E12EC" w:rsidRPr="00005164" w:rsidRDefault="004E12EC" w:rsidP="004F0E9D">
            <w:pPr>
              <w:spacing w:line="280" w:lineRule="atLeast"/>
              <w:jc w:val="center"/>
              <w:rPr>
                <w:sz w:val="21"/>
                <w:szCs w:val="21"/>
              </w:rPr>
            </w:pPr>
            <w:r w:rsidRPr="00005164">
              <w:rPr>
                <w:sz w:val="21"/>
                <w:szCs w:val="21"/>
              </w:rPr>
              <w:t>Termin wykonania zamówienia</w:t>
            </w:r>
          </w:p>
          <w:p w14:paraId="1D692EE6" w14:textId="77777777" w:rsidR="004E12EC" w:rsidRPr="00005164" w:rsidRDefault="004E12EC" w:rsidP="004F0E9D">
            <w:pPr>
              <w:spacing w:line="280" w:lineRule="atLeast"/>
              <w:jc w:val="center"/>
              <w:rPr>
                <w:sz w:val="21"/>
                <w:szCs w:val="21"/>
              </w:rPr>
            </w:pPr>
          </w:p>
        </w:tc>
      </w:tr>
      <w:tr w:rsidR="004E12EC" w:rsidRPr="00005164" w14:paraId="2E3B089A" w14:textId="77777777" w:rsidTr="004E12EC">
        <w:trPr>
          <w:jc w:val="center"/>
        </w:trPr>
        <w:tc>
          <w:tcPr>
            <w:tcW w:w="643" w:type="dxa"/>
          </w:tcPr>
          <w:p w14:paraId="0B998788" w14:textId="77777777" w:rsidR="004E12EC" w:rsidRPr="00005164" w:rsidRDefault="004E12EC" w:rsidP="004F0E9D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3295" w:type="dxa"/>
          </w:tcPr>
          <w:p w14:paraId="1BF11D30" w14:textId="77777777" w:rsidR="004E12EC" w:rsidRPr="00005164" w:rsidRDefault="004E12EC" w:rsidP="004F0E9D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3003" w:type="dxa"/>
          </w:tcPr>
          <w:p w14:paraId="0BF9776F" w14:textId="77777777" w:rsidR="004E12EC" w:rsidRPr="00005164" w:rsidRDefault="004E12EC" w:rsidP="004F0E9D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2066" w:type="dxa"/>
          </w:tcPr>
          <w:p w14:paraId="2EA80C8A" w14:textId="77777777" w:rsidR="004E12EC" w:rsidRPr="00005164" w:rsidRDefault="004E12EC" w:rsidP="004F0E9D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2328" w:type="dxa"/>
          </w:tcPr>
          <w:p w14:paraId="7C678B40" w14:textId="47129341" w:rsidR="004E12EC" w:rsidRPr="00005164" w:rsidRDefault="004E12EC" w:rsidP="004F0E9D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1701" w:type="dxa"/>
          </w:tcPr>
          <w:p w14:paraId="2B5623B7" w14:textId="77777777" w:rsidR="004E12EC" w:rsidRPr="00005164" w:rsidRDefault="004E12EC" w:rsidP="004F0E9D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2694" w:type="dxa"/>
          </w:tcPr>
          <w:p w14:paraId="22A4FAED" w14:textId="77777777" w:rsidR="004E12EC" w:rsidRPr="00005164" w:rsidRDefault="004E12EC" w:rsidP="004F0E9D">
            <w:pPr>
              <w:spacing w:line="280" w:lineRule="atLeast"/>
              <w:rPr>
                <w:sz w:val="21"/>
                <w:szCs w:val="21"/>
              </w:rPr>
            </w:pPr>
          </w:p>
        </w:tc>
      </w:tr>
      <w:tr w:rsidR="004E12EC" w:rsidRPr="00005164" w14:paraId="3DFD5F3F" w14:textId="77777777" w:rsidTr="004E12EC">
        <w:trPr>
          <w:jc w:val="center"/>
        </w:trPr>
        <w:tc>
          <w:tcPr>
            <w:tcW w:w="643" w:type="dxa"/>
          </w:tcPr>
          <w:p w14:paraId="29C5BFC2" w14:textId="77777777" w:rsidR="004E12EC" w:rsidRPr="00005164" w:rsidRDefault="004E12EC" w:rsidP="004F0E9D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3295" w:type="dxa"/>
          </w:tcPr>
          <w:p w14:paraId="225A37B7" w14:textId="77777777" w:rsidR="004E12EC" w:rsidRPr="00005164" w:rsidRDefault="004E12EC" w:rsidP="004F0E9D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3003" w:type="dxa"/>
          </w:tcPr>
          <w:p w14:paraId="7A1830D5" w14:textId="77777777" w:rsidR="004E12EC" w:rsidRPr="00005164" w:rsidRDefault="004E12EC" w:rsidP="004F0E9D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2066" w:type="dxa"/>
          </w:tcPr>
          <w:p w14:paraId="16D8BD66" w14:textId="77777777" w:rsidR="004E12EC" w:rsidRPr="00005164" w:rsidRDefault="004E12EC" w:rsidP="004F0E9D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2328" w:type="dxa"/>
          </w:tcPr>
          <w:p w14:paraId="0D1654EB" w14:textId="7FF5E17F" w:rsidR="004E12EC" w:rsidRPr="00005164" w:rsidRDefault="004E12EC" w:rsidP="004F0E9D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1701" w:type="dxa"/>
          </w:tcPr>
          <w:p w14:paraId="2CC46076" w14:textId="77777777" w:rsidR="004E12EC" w:rsidRPr="00005164" w:rsidRDefault="004E12EC" w:rsidP="004F0E9D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2694" w:type="dxa"/>
          </w:tcPr>
          <w:p w14:paraId="04B56557" w14:textId="77777777" w:rsidR="004E12EC" w:rsidRPr="00005164" w:rsidRDefault="004E12EC" w:rsidP="004F0E9D">
            <w:pPr>
              <w:spacing w:line="280" w:lineRule="atLeast"/>
              <w:rPr>
                <w:sz w:val="21"/>
                <w:szCs w:val="21"/>
              </w:rPr>
            </w:pPr>
          </w:p>
        </w:tc>
      </w:tr>
      <w:tr w:rsidR="004E12EC" w:rsidRPr="00005164" w14:paraId="7E12F15A" w14:textId="77777777" w:rsidTr="004E12EC">
        <w:trPr>
          <w:jc w:val="center"/>
        </w:trPr>
        <w:tc>
          <w:tcPr>
            <w:tcW w:w="643" w:type="dxa"/>
          </w:tcPr>
          <w:p w14:paraId="3C3BC6E8" w14:textId="77777777" w:rsidR="004E12EC" w:rsidRPr="00005164" w:rsidRDefault="004E12EC" w:rsidP="004F0E9D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3295" w:type="dxa"/>
          </w:tcPr>
          <w:p w14:paraId="5C4A9602" w14:textId="77777777" w:rsidR="004E12EC" w:rsidRPr="00005164" w:rsidRDefault="004E12EC" w:rsidP="004F0E9D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3003" w:type="dxa"/>
          </w:tcPr>
          <w:p w14:paraId="3469C1DD" w14:textId="77777777" w:rsidR="004E12EC" w:rsidRPr="00005164" w:rsidRDefault="004E12EC" w:rsidP="004F0E9D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2066" w:type="dxa"/>
          </w:tcPr>
          <w:p w14:paraId="157CC0A5" w14:textId="77777777" w:rsidR="004E12EC" w:rsidRPr="00005164" w:rsidRDefault="004E12EC" w:rsidP="004F0E9D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2328" w:type="dxa"/>
          </w:tcPr>
          <w:p w14:paraId="583F0DC8" w14:textId="13E6BA10" w:rsidR="004E12EC" w:rsidRPr="00005164" w:rsidRDefault="004E12EC" w:rsidP="004F0E9D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1701" w:type="dxa"/>
          </w:tcPr>
          <w:p w14:paraId="06008AFA" w14:textId="77777777" w:rsidR="004E12EC" w:rsidRPr="00005164" w:rsidRDefault="004E12EC" w:rsidP="004F0E9D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2694" w:type="dxa"/>
          </w:tcPr>
          <w:p w14:paraId="5DE039B6" w14:textId="77777777" w:rsidR="004E12EC" w:rsidRPr="00005164" w:rsidRDefault="004E12EC" w:rsidP="004F0E9D">
            <w:pPr>
              <w:spacing w:line="280" w:lineRule="atLeast"/>
              <w:rPr>
                <w:sz w:val="21"/>
                <w:szCs w:val="21"/>
              </w:rPr>
            </w:pPr>
          </w:p>
        </w:tc>
      </w:tr>
      <w:tr w:rsidR="004E12EC" w:rsidRPr="00005164" w14:paraId="21544502" w14:textId="77777777" w:rsidTr="004E12EC">
        <w:trPr>
          <w:jc w:val="center"/>
        </w:trPr>
        <w:tc>
          <w:tcPr>
            <w:tcW w:w="643" w:type="dxa"/>
          </w:tcPr>
          <w:p w14:paraId="37C1FBA9" w14:textId="77777777" w:rsidR="004E12EC" w:rsidRPr="00005164" w:rsidRDefault="004E12EC" w:rsidP="004F0E9D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3295" w:type="dxa"/>
          </w:tcPr>
          <w:p w14:paraId="27E066E0" w14:textId="77777777" w:rsidR="004E12EC" w:rsidRPr="00005164" w:rsidRDefault="004E12EC" w:rsidP="004F0E9D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3003" w:type="dxa"/>
          </w:tcPr>
          <w:p w14:paraId="66D7691A" w14:textId="77777777" w:rsidR="004E12EC" w:rsidRPr="00005164" w:rsidRDefault="004E12EC" w:rsidP="004F0E9D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2066" w:type="dxa"/>
          </w:tcPr>
          <w:p w14:paraId="41C68ED1" w14:textId="77777777" w:rsidR="004E12EC" w:rsidRPr="00005164" w:rsidRDefault="004E12EC" w:rsidP="004F0E9D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2328" w:type="dxa"/>
          </w:tcPr>
          <w:p w14:paraId="70E80074" w14:textId="6DF742B2" w:rsidR="004E12EC" w:rsidRPr="00005164" w:rsidRDefault="004E12EC" w:rsidP="004F0E9D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1701" w:type="dxa"/>
          </w:tcPr>
          <w:p w14:paraId="0F666591" w14:textId="77777777" w:rsidR="004E12EC" w:rsidRPr="00005164" w:rsidRDefault="004E12EC" w:rsidP="004F0E9D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2694" w:type="dxa"/>
          </w:tcPr>
          <w:p w14:paraId="6653363A" w14:textId="77777777" w:rsidR="004E12EC" w:rsidRPr="00005164" w:rsidRDefault="004E12EC" w:rsidP="004F0E9D">
            <w:pPr>
              <w:spacing w:line="280" w:lineRule="atLeast"/>
              <w:rPr>
                <w:sz w:val="21"/>
                <w:szCs w:val="21"/>
              </w:rPr>
            </w:pPr>
          </w:p>
        </w:tc>
      </w:tr>
    </w:tbl>
    <w:p w14:paraId="5EC983B6" w14:textId="77777777" w:rsidR="005C2D57" w:rsidRPr="00005164" w:rsidRDefault="005C2D57" w:rsidP="00086BBF">
      <w:pPr>
        <w:pStyle w:val="Nagwek"/>
        <w:tabs>
          <w:tab w:val="clear" w:pos="4536"/>
          <w:tab w:val="center" w:pos="709"/>
        </w:tabs>
        <w:spacing w:line="280" w:lineRule="atLeast"/>
        <w:ind w:left="720"/>
        <w:rPr>
          <w:sz w:val="21"/>
          <w:szCs w:val="21"/>
        </w:rPr>
      </w:pPr>
    </w:p>
    <w:p w14:paraId="73CEBCDF" w14:textId="77777777" w:rsidR="00086BBF" w:rsidRDefault="00086BBF" w:rsidP="00086BBF">
      <w:pPr>
        <w:tabs>
          <w:tab w:val="left" w:pos="5387"/>
        </w:tabs>
        <w:spacing w:line="280" w:lineRule="atLeast"/>
      </w:pPr>
    </w:p>
    <w:p w14:paraId="5D30BC75" w14:textId="77777777" w:rsidR="00A61530" w:rsidRDefault="00A61530" w:rsidP="00086BBF">
      <w:pPr>
        <w:tabs>
          <w:tab w:val="left" w:pos="5387"/>
        </w:tabs>
        <w:spacing w:line="280" w:lineRule="atLeast"/>
      </w:pPr>
    </w:p>
    <w:p w14:paraId="31BAC1AD" w14:textId="77777777" w:rsidR="0025488C" w:rsidRPr="00F42FBA" w:rsidRDefault="0025488C" w:rsidP="0025488C">
      <w:pPr>
        <w:tabs>
          <w:tab w:val="left" w:pos="5387"/>
        </w:tabs>
        <w:ind w:firstLine="7230"/>
        <w:jc w:val="center"/>
        <w:rPr>
          <w:rFonts w:cs="Tahoma"/>
          <w:i/>
          <w:color w:val="000000"/>
          <w:sz w:val="20"/>
          <w:szCs w:val="20"/>
          <w:highlight w:val="lightGray"/>
        </w:rPr>
      </w:pPr>
      <w:r w:rsidRPr="00F42FBA">
        <w:rPr>
          <w:rFonts w:cs="Tahoma"/>
          <w:i/>
          <w:color w:val="000000"/>
          <w:sz w:val="20"/>
          <w:szCs w:val="20"/>
          <w:highlight w:val="lightGray"/>
        </w:rPr>
        <w:t>Wykonawca/ właściwie umocowany przedstawiciel</w:t>
      </w:r>
    </w:p>
    <w:p w14:paraId="64A4D646" w14:textId="77777777" w:rsidR="006D0ED4" w:rsidRPr="00F42FBA" w:rsidRDefault="0025488C" w:rsidP="0025488C">
      <w:pPr>
        <w:tabs>
          <w:tab w:val="left" w:pos="5387"/>
        </w:tabs>
        <w:ind w:firstLine="7230"/>
        <w:jc w:val="center"/>
        <w:rPr>
          <w:rFonts w:cs="Tahoma"/>
          <w:sz w:val="20"/>
          <w:szCs w:val="20"/>
        </w:rPr>
      </w:pPr>
      <w:r w:rsidRPr="00F42FBA">
        <w:rPr>
          <w:rFonts w:cs="Tahoma"/>
          <w:i/>
          <w:color w:val="000000"/>
          <w:sz w:val="20"/>
          <w:szCs w:val="20"/>
          <w:highlight w:val="lightGray"/>
        </w:rPr>
        <w:t>podpisuje dokument  kwalifikowanym podpisem elektronicznym</w:t>
      </w:r>
    </w:p>
    <w:p w14:paraId="22BD1FC3" w14:textId="77777777" w:rsidR="0061037C" w:rsidRDefault="0061037C" w:rsidP="0061037C">
      <w:pPr>
        <w:tabs>
          <w:tab w:val="left" w:pos="5387"/>
        </w:tabs>
        <w:spacing w:line="280" w:lineRule="atLeast"/>
        <w:rPr>
          <w:rFonts w:cs="Tahoma"/>
          <w:sz w:val="21"/>
          <w:szCs w:val="21"/>
        </w:rPr>
      </w:pPr>
    </w:p>
    <w:p w14:paraId="4C7837A2" w14:textId="77777777" w:rsidR="00A61530" w:rsidRDefault="00A61530" w:rsidP="002C7AE2">
      <w:pPr>
        <w:pStyle w:val="Tekstpodstawowy"/>
        <w:spacing w:after="0"/>
        <w:ind w:left="9469" w:right="-142" w:hanging="9469"/>
        <w:jc w:val="left"/>
        <w:rPr>
          <w:i/>
          <w:sz w:val="16"/>
          <w:szCs w:val="16"/>
          <w:u w:val="single"/>
          <w:lang w:val="pl-PL"/>
        </w:rPr>
      </w:pPr>
    </w:p>
    <w:p w14:paraId="3AFB19BE" w14:textId="77777777" w:rsidR="00A61530" w:rsidRDefault="00A61530" w:rsidP="002C7AE2">
      <w:pPr>
        <w:pStyle w:val="Tekstpodstawowy"/>
        <w:spacing w:after="0"/>
        <w:ind w:left="9469" w:right="-142" w:hanging="9469"/>
        <w:jc w:val="left"/>
        <w:rPr>
          <w:i/>
          <w:sz w:val="16"/>
          <w:szCs w:val="16"/>
          <w:u w:val="single"/>
          <w:lang w:val="pl-PL"/>
        </w:rPr>
      </w:pPr>
    </w:p>
    <w:sectPr w:rsidR="00A61530" w:rsidSect="006E3E30">
      <w:footerReference w:type="default" r:id="rId7"/>
      <w:pgSz w:w="16838" w:h="11906" w:orient="landscape"/>
      <w:pgMar w:top="1138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567E24" w14:textId="77777777" w:rsidR="000D2BF9" w:rsidRDefault="000D2BF9" w:rsidP="00120A91">
      <w:r>
        <w:separator/>
      </w:r>
    </w:p>
  </w:endnote>
  <w:endnote w:type="continuationSeparator" w:id="0">
    <w:p w14:paraId="263237AB" w14:textId="77777777" w:rsidR="000D2BF9" w:rsidRDefault="000D2BF9" w:rsidP="00120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17A148" w14:textId="77777777" w:rsidR="00A25625" w:rsidRPr="0025488C" w:rsidRDefault="00A25625">
    <w:pPr>
      <w:pStyle w:val="Stopka"/>
      <w:jc w:val="right"/>
      <w:rPr>
        <w:sz w:val="16"/>
        <w:szCs w:val="16"/>
      </w:rPr>
    </w:pPr>
    <w:r w:rsidRPr="0025488C">
      <w:rPr>
        <w:sz w:val="16"/>
        <w:szCs w:val="16"/>
      </w:rPr>
      <w:t xml:space="preserve">Strona </w:t>
    </w:r>
    <w:r w:rsidRPr="0025488C">
      <w:rPr>
        <w:sz w:val="16"/>
        <w:szCs w:val="16"/>
      </w:rPr>
      <w:fldChar w:fldCharType="begin"/>
    </w:r>
    <w:r w:rsidRPr="0025488C">
      <w:rPr>
        <w:sz w:val="16"/>
        <w:szCs w:val="16"/>
      </w:rPr>
      <w:instrText>PAGE</w:instrText>
    </w:r>
    <w:r w:rsidRPr="0025488C">
      <w:rPr>
        <w:sz w:val="16"/>
        <w:szCs w:val="16"/>
      </w:rPr>
      <w:fldChar w:fldCharType="separate"/>
    </w:r>
    <w:r w:rsidR="00652C78">
      <w:rPr>
        <w:noProof/>
        <w:sz w:val="16"/>
        <w:szCs w:val="16"/>
      </w:rPr>
      <w:t>1</w:t>
    </w:r>
    <w:r w:rsidRPr="0025488C">
      <w:rPr>
        <w:sz w:val="16"/>
        <w:szCs w:val="16"/>
      </w:rPr>
      <w:fldChar w:fldCharType="end"/>
    </w:r>
    <w:r w:rsidRPr="0025488C">
      <w:rPr>
        <w:sz w:val="16"/>
        <w:szCs w:val="16"/>
      </w:rPr>
      <w:t xml:space="preserve"> z </w:t>
    </w:r>
    <w:r w:rsidRPr="0025488C">
      <w:rPr>
        <w:sz w:val="16"/>
        <w:szCs w:val="16"/>
      </w:rPr>
      <w:fldChar w:fldCharType="begin"/>
    </w:r>
    <w:r w:rsidRPr="0025488C">
      <w:rPr>
        <w:sz w:val="16"/>
        <w:szCs w:val="16"/>
      </w:rPr>
      <w:instrText>NUMPAGES</w:instrText>
    </w:r>
    <w:r w:rsidRPr="0025488C">
      <w:rPr>
        <w:sz w:val="16"/>
        <w:szCs w:val="16"/>
      </w:rPr>
      <w:fldChar w:fldCharType="separate"/>
    </w:r>
    <w:r w:rsidR="00652C78">
      <w:rPr>
        <w:noProof/>
        <w:sz w:val="16"/>
        <w:szCs w:val="16"/>
      </w:rPr>
      <w:t>1</w:t>
    </w:r>
    <w:r w:rsidRPr="0025488C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B0E7CB" w14:textId="77777777" w:rsidR="000D2BF9" w:rsidRDefault="000D2BF9" w:rsidP="00120A91">
      <w:r>
        <w:separator/>
      </w:r>
    </w:p>
  </w:footnote>
  <w:footnote w:type="continuationSeparator" w:id="0">
    <w:p w14:paraId="27671235" w14:textId="77777777" w:rsidR="000D2BF9" w:rsidRDefault="000D2BF9" w:rsidP="00120A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3"/>
    <w:multiLevelType w:val="singleLevel"/>
    <w:tmpl w:val="00000023"/>
    <w:name w:val="WW8Num36"/>
    <w:lvl w:ilvl="0">
      <w:start w:val="1"/>
      <w:numFmt w:val="decimal"/>
      <w:lvlText w:val="13.%1."/>
      <w:lvlJc w:val="left"/>
      <w:pPr>
        <w:tabs>
          <w:tab w:val="num" w:pos="1800"/>
        </w:tabs>
        <w:ind w:left="1800" w:hanging="360"/>
      </w:pPr>
      <w:rPr>
        <w:rFonts w:cs="Times New Roman"/>
        <w:b/>
      </w:rPr>
    </w:lvl>
  </w:abstractNum>
  <w:abstractNum w:abstractNumId="1" w15:restartNumberingAfterBreak="0">
    <w:nsid w:val="00A85EF2"/>
    <w:multiLevelType w:val="hybridMultilevel"/>
    <w:tmpl w:val="40E27AC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27D73"/>
    <w:multiLevelType w:val="hybridMultilevel"/>
    <w:tmpl w:val="D2E8B7D4"/>
    <w:lvl w:ilvl="0" w:tplc="88C4369E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5B40C9D"/>
    <w:multiLevelType w:val="hybridMultilevel"/>
    <w:tmpl w:val="10C80E76"/>
    <w:lvl w:ilvl="0" w:tplc="1C5076CC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B032B12"/>
    <w:multiLevelType w:val="multilevel"/>
    <w:tmpl w:val="B82AC47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  <w:strike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b w:val="0"/>
      </w:rPr>
    </w:lvl>
  </w:abstractNum>
  <w:abstractNum w:abstractNumId="5" w15:restartNumberingAfterBreak="0">
    <w:nsid w:val="0E0C0E1E"/>
    <w:multiLevelType w:val="hybridMultilevel"/>
    <w:tmpl w:val="FBB60FF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8AAF778">
      <w:start w:val="12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905A798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322271"/>
    <w:multiLevelType w:val="hybridMultilevel"/>
    <w:tmpl w:val="7E32CE62"/>
    <w:lvl w:ilvl="0" w:tplc="EB5490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DF0713"/>
    <w:multiLevelType w:val="hybridMultilevel"/>
    <w:tmpl w:val="3F143542"/>
    <w:lvl w:ilvl="0" w:tplc="1D826A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253CBC"/>
    <w:multiLevelType w:val="hybridMultilevel"/>
    <w:tmpl w:val="840C63CE"/>
    <w:lvl w:ilvl="0" w:tplc="6AE8BB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3466B5"/>
    <w:multiLevelType w:val="hybridMultilevel"/>
    <w:tmpl w:val="C9F2EF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3E49EC"/>
    <w:multiLevelType w:val="hybridMultilevel"/>
    <w:tmpl w:val="35E2AB10"/>
    <w:lvl w:ilvl="0" w:tplc="FBC0A7A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C42591"/>
    <w:multiLevelType w:val="hybridMultilevel"/>
    <w:tmpl w:val="E0465F86"/>
    <w:lvl w:ilvl="0" w:tplc="9A4267F0">
      <w:numFmt w:val="bullet"/>
      <w:lvlText w:val=""/>
      <w:lvlJc w:val="left"/>
      <w:pPr>
        <w:ind w:left="226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9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6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5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2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86" w:hanging="360"/>
      </w:pPr>
      <w:rPr>
        <w:rFonts w:ascii="Wingdings" w:hAnsi="Wingdings" w:hint="default"/>
      </w:rPr>
    </w:lvl>
  </w:abstractNum>
  <w:abstractNum w:abstractNumId="12" w15:restartNumberingAfterBreak="0">
    <w:nsid w:val="1A377054"/>
    <w:multiLevelType w:val="hybridMultilevel"/>
    <w:tmpl w:val="D5B890C4"/>
    <w:lvl w:ilvl="0" w:tplc="25B4C02C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232B5D66"/>
    <w:multiLevelType w:val="multilevel"/>
    <w:tmpl w:val="72827C0E"/>
    <w:lvl w:ilvl="0">
      <w:start w:val="1"/>
      <w:numFmt w:val="decimal"/>
      <w:lvlText w:val="%1)"/>
      <w:legacy w:legacy="1" w:legacySpace="0" w:legacyIndent="283"/>
      <w:lvlJc w:val="left"/>
      <w:pPr>
        <w:ind w:left="907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4" w15:restartNumberingAfterBreak="0">
    <w:nsid w:val="23A8203F"/>
    <w:multiLevelType w:val="hybridMultilevel"/>
    <w:tmpl w:val="840C63CE"/>
    <w:lvl w:ilvl="0" w:tplc="6AE8BB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672BC2"/>
    <w:multiLevelType w:val="hybridMultilevel"/>
    <w:tmpl w:val="B2CCCD2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B656CF"/>
    <w:multiLevelType w:val="hybridMultilevel"/>
    <w:tmpl w:val="1B0885FC"/>
    <w:lvl w:ilvl="0" w:tplc="83000B5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A344BC"/>
    <w:multiLevelType w:val="hybridMultilevel"/>
    <w:tmpl w:val="ED9C33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BA4A11"/>
    <w:multiLevelType w:val="hybridMultilevel"/>
    <w:tmpl w:val="8F0E8E3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DC71DD"/>
    <w:multiLevelType w:val="hybridMultilevel"/>
    <w:tmpl w:val="DEE6AEBC"/>
    <w:lvl w:ilvl="0" w:tplc="C4F22214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3E80659"/>
    <w:multiLevelType w:val="hybridMultilevel"/>
    <w:tmpl w:val="A028A524"/>
    <w:lvl w:ilvl="0" w:tplc="5F1051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41432F0"/>
    <w:multiLevelType w:val="hybridMultilevel"/>
    <w:tmpl w:val="19BC9B72"/>
    <w:lvl w:ilvl="0" w:tplc="82266CD8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3E354023"/>
    <w:multiLevelType w:val="hybridMultilevel"/>
    <w:tmpl w:val="9CAE50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4605D7"/>
    <w:multiLevelType w:val="hybridMultilevel"/>
    <w:tmpl w:val="E4C6044C"/>
    <w:lvl w:ilvl="0" w:tplc="5D54CCC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657074"/>
    <w:multiLevelType w:val="hybridMultilevel"/>
    <w:tmpl w:val="7D30FA3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00373B"/>
    <w:multiLevelType w:val="hybridMultilevel"/>
    <w:tmpl w:val="AE487DD6"/>
    <w:lvl w:ilvl="0" w:tplc="8196EBB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7A286A"/>
    <w:multiLevelType w:val="hybridMultilevel"/>
    <w:tmpl w:val="207CB2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DA0F93"/>
    <w:multiLevelType w:val="hybridMultilevel"/>
    <w:tmpl w:val="448C38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2C3190"/>
    <w:multiLevelType w:val="hybridMultilevel"/>
    <w:tmpl w:val="5D76F91C"/>
    <w:lvl w:ilvl="0" w:tplc="408A46A4">
      <w:start w:val="1"/>
      <w:numFmt w:val="lowerLetter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5434296B"/>
    <w:multiLevelType w:val="hybridMultilevel"/>
    <w:tmpl w:val="FD5E92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5A3D82"/>
    <w:multiLevelType w:val="hybridMultilevel"/>
    <w:tmpl w:val="E2FC9CB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9B074E"/>
    <w:multiLevelType w:val="hybridMultilevel"/>
    <w:tmpl w:val="5A82BA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C40E0E"/>
    <w:multiLevelType w:val="hybridMultilevel"/>
    <w:tmpl w:val="D8A61B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8663C3"/>
    <w:multiLevelType w:val="hybridMultilevel"/>
    <w:tmpl w:val="22D009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B2560E"/>
    <w:multiLevelType w:val="hybridMultilevel"/>
    <w:tmpl w:val="4256495A"/>
    <w:lvl w:ilvl="0" w:tplc="313E74AA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5D944560"/>
    <w:multiLevelType w:val="hybridMultilevel"/>
    <w:tmpl w:val="07EA14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282242"/>
    <w:multiLevelType w:val="hybridMultilevel"/>
    <w:tmpl w:val="BF5E24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E664EC"/>
    <w:multiLevelType w:val="hybridMultilevel"/>
    <w:tmpl w:val="1F289452"/>
    <w:lvl w:ilvl="0" w:tplc="C608DC2C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69BC2B0B"/>
    <w:multiLevelType w:val="hybridMultilevel"/>
    <w:tmpl w:val="097AF6A4"/>
    <w:lvl w:ilvl="0" w:tplc="0B0649D6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69FF275B"/>
    <w:multiLevelType w:val="hybridMultilevel"/>
    <w:tmpl w:val="FEF6E6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7A1B58"/>
    <w:multiLevelType w:val="hybridMultilevel"/>
    <w:tmpl w:val="44365FDC"/>
    <w:lvl w:ilvl="0" w:tplc="2F8801DA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7A46112B"/>
    <w:multiLevelType w:val="hybridMultilevel"/>
    <w:tmpl w:val="90F2F62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3160EF"/>
    <w:multiLevelType w:val="hybridMultilevel"/>
    <w:tmpl w:val="ED9C33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0165510">
    <w:abstractNumId w:val="4"/>
  </w:num>
  <w:num w:numId="2" w16cid:durableId="1054812136">
    <w:abstractNumId w:val="8"/>
  </w:num>
  <w:num w:numId="3" w16cid:durableId="1313831287">
    <w:abstractNumId w:val="41"/>
  </w:num>
  <w:num w:numId="4" w16cid:durableId="304549889">
    <w:abstractNumId w:val="5"/>
  </w:num>
  <w:num w:numId="5" w16cid:durableId="460194605">
    <w:abstractNumId w:val="37"/>
  </w:num>
  <w:num w:numId="6" w16cid:durableId="771243692">
    <w:abstractNumId w:val="21"/>
  </w:num>
  <w:num w:numId="7" w16cid:durableId="917133405">
    <w:abstractNumId w:val="3"/>
  </w:num>
  <w:num w:numId="8" w16cid:durableId="300963316">
    <w:abstractNumId w:val="38"/>
  </w:num>
  <w:num w:numId="9" w16cid:durableId="660280080">
    <w:abstractNumId w:val="24"/>
  </w:num>
  <w:num w:numId="10" w16cid:durableId="1502157956">
    <w:abstractNumId w:val="28"/>
  </w:num>
  <w:num w:numId="11" w16cid:durableId="1060245446">
    <w:abstractNumId w:val="30"/>
  </w:num>
  <w:num w:numId="12" w16cid:durableId="1634091335">
    <w:abstractNumId w:val="19"/>
  </w:num>
  <w:num w:numId="13" w16cid:durableId="1037899084">
    <w:abstractNumId w:val="34"/>
  </w:num>
  <w:num w:numId="14" w16cid:durableId="97986470">
    <w:abstractNumId w:val="40"/>
  </w:num>
  <w:num w:numId="15" w16cid:durableId="1886218154">
    <w:abstractNumId w:val="15"/>
  </w:num>
  <w:num w:numId="16" w16cid:durableId="1356662008">
    <w:abstractNumId w:val="14"/>
  </w:num>
  <w:num w:numId="17" w16cid:durableId="154296814">
    <w:abstractNumId w:val="27"/>
  </w:num>
  <w:num w:numId="18" w16cid:durableId="751053141">
    <w:abstractNumId w:val="20"/>
  </w:num>
  <w:num w:numId="19" w16cid:durableId="1863975648">
    <w:abstractNumId w:val="1"/>
  </w:num>
  <w:num w:numId="20" w16cid:durableId="590165915">
    <w:abstractNumId w:val="2"/>
  </w:num>
  <w:num w:numId="21" w16cid:durableId="1760756930">
    <w:abstractNumId w:val="12"/>
  </w:num>
  <w:num w:numId="22" w16cid:durableId="1579902857">
    <w:abstractNumId w:val="25"/>
  </w:num>
  <w:num w:numId="23" w16cid:durableId="1988509975">
    <w:abstractNumId w:val="6"/>
  </w:num>
  <w:num w:numId="24" w16cid:durableId="1639455986">
    <w:abstractNumId w:val="13"/>
  </w:num>
  <w:num w:numId="25" w16cid:durableId="907617966">
    <w:abstractNumId w:val="11"/>
  </w:num>
  <w:num w:numId="26" w16cid:durableId="1001465255">
    <w:abstractNumId w:val="23"/>
  </w:num>
  <w:num w:numId="27" w16cid:durableId="1830518405">
    <w:abstractNumId w:val="16"/>
  </w:num>
  <w:num w:numId="28" w16cid:durableId="1216771762">
    <w:abstractNumId w:val="32"/>
  </w:num>
  <w:num w:numId="29" w16cid:durableId="1230340067">
    <w:abstractNumId w:val="35"/>
  </w:num>
  <w:num w:numId="30" w16cid:durableId="634061772">
    <w:abstractNumId w:val="18"/>
  </w:num>
  <w:num w:numId="31" w16cid:durableId="1365401090">
    <w:abstractNumId w:val="17"/>
  </w:num>
  <w:num w:numId="32" w16cid:durableId="920065305">
    <w:abstractNumId w:val="42"/>
  </w:num>
  <w:num w:numId="33" w16cid:durableId="258297951">
    <w:abstractNumId w:val="33"/>
  </w:num>
  <w:num w:numId="34" w16cid:durableId="405539344">
    <w:abstractNumId w:val="26"/>
  </w:num>
  <w:num w:numId="35" w16cid:durableId="2097435411">
    <w:abstractNumId w:val="9"/>
  </w:num>
  <w:num w:numId="36" w16cid:durableId="1443063592">
    <w:abstractNumId w:val="31"/>
  </w:num>
  <w:num w:numId="37" w16cid:durableId="300842656">
    <w:abstractNumId w:val="39"/>
  </w:num>
  <w:num w:numId="38" w16cid:durableId="1309899503">
    <w:abstractNumId w:val="22"/>
  </w:num>
  <w:num w:numId="39" w16cid:durableId="112335722">
    <w:abstractNumId w:val="29"/>
  </w:num>
  <w:num w:numId="40" w16cid:durableId="326372191">
    <w:abstractNumId w:val="10"/>
  </w:num>
  <w:num w:numId="41" w16cid:durableId="54012815">
    <w:abstractNumId w:val="7"/>
  </w:num>
  <w:num w:numId="42" w16cid:durableId="2064133222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A91"/>
    <w:rsid w:val="0000135A"/>
    <w:rsid w:val="00002349"/>
    <w:rsid w:val="00004FA8"/>
    <w:rsid w:val="00005164"/>
    <w:rsid w:val="0000707E"/>
    <w:rsid w:val="00007A84"/>
    <w:rsid w:val="00010772"/>
    <w:rsid w:val="0001110B"/>
    <w:rsid w:val="00015D92"/>
    <w:rsid w:val="00015D94"/>
    <w:rsid w:val="000165DE"/>
    <w:rsid w:val="00017070"/>
    <w:rsid w:val="00017CFE"/>
    <w:rsid w:val="00023097"/>
    <w:rsid w:val="00027511"/>
    <w:rsid w:val="00031E52"/>
    <w:rsid w:val="00034C38"/>
    <w:rsid w:val="000365C7"/>
    <w:rsid w:val="00036CB6"/>
    <w:rsid w:val="00040524"/>
    <w:rsid w:val="000444F3"/>
    <w:rsid w:val="0004763B"/>
    <w:rsid w:val="0005187E"/>
    <w:rsid w:val="00052FD7"/>
    <w:rsid w:val="00056D7B"/>
    <w:rsid w:val="000611B0"/>
    <w:rsid w:val="00062064"/>
    <w:rsid w:val="00063C99"/>
    <w:rsid w:val="00064E29"/>
    <w:rsid w:val="00070CBA"/>
    <w:rsid w:val="00073AC1"/>
    <w:rsid w:val="00074418"/>
    <w:rsid w:val="000772C3"/>
    <w:rsid w:val="00077D16"/>
    <w:rsid w:val="0008221D"/>
    <w:rsid w:val="00084E1A"/>
    <w:rsid w:val="000854B7"/>
    <w:rsid w:val="00086BBF"/>
    <w:rsid w:val="00087C16"/>
    <w:rsid w:val="00087E5D"/>
    <w:rsid w:val="000905FD"/>
    <w:rsid w:val="000913EA"/>
    <w:rsid w:val="000935A0"/>
    <w:rsid w:val="000A1F5A"/>
    <w:rsid w:val="000A409C"/>
    <w:rsid w:val="000A5C2F"/>
    <w:rsid w:val="000A657A"/>
    <w:rsid w:val="000B2C1E"/>
    <w:rsid w:val="000B3F29"/>
    <w:rsid w:val="000B4EF0"/>
    <w:rsid w:val="000C1C9B"/>
    <w:rsid w:val="000C2B06"/>
    <w:rsid w:val="000D03DD"/>
    <w:rsid w:val="000D1147"/>
    <w:rsid w:val="000D2BF9"/>
    <w:rsid w:val="000D2CA7"/>
    <w:rsid w:val="000D3CDB"/>
    <w:rsid w:val="000D75DB"/>
    <w:rsid w:val="000E5D71"/>
    <w:rsid w:val="000F19B4"/>
    <w:rsid w:val="000F44A0"/>
    <w:rsid w:val="000F55C3"/>
    <w:rsid w:val="00100AE0"/>
    <w:rsid w:val="00105803"/>
    <w:rsid w:val="00106B3A"/>
    <w:rsid w:val="00107CDD"/>
    <w:rsid w:val="0011544B"/>
    <w:rsid w:val="00120A91"/>
    <w:rsid w:val="00120BE7"/>
    <w:rsid w:val="001214C7"/>
    <w:rsid w:val="00124397"/>
    <w:rsid w:val="001324F0"/>
    <w:rsid w:val="001344FD"/>
    <w:rsid w:val="0013458B"/>
    <w:rsid w:val="00167D75"/>
    <w:rsid w:val="00167ED4"/>
    <w:rsid w:val="00172D76"/>
    <w:rsid w:val="0017628D"/>
    <w:rsid w:val="0018142B"/>
    <w:rsid w:val="00185031"/>
    <w:rsid w:val="00186D28"/>
    <w:rsid w:val="0019280C"/>
    <w:rsid w:val="001A11FF"/>
    <w:rsid w:val="001A3998"/>
    <w:rsid w:val="001A419F"/>
    <w:rsid w:val="001A4DC2"/>
    <w:rsid w:val="001A5F5C"/>
    <w:rsid w:val="001A6ECF"/>
    <w:rsid w:val="001A7B1C"/>
    <w:rsid w:val="001A7C0B"/>
    <w:rsid w:val="001B1570"/>
    <w:rsid w:val="001B280E"/>
    <w:rsid w:val="001B2D51"/>
    <w:rsid w:val="001B3801"/>
    <w:rsid w:val="001B5980"/>
    <w:rsid w:val="001B5CD0"/>
    <w:rsid w:val="001C00C7"/>
    <w:rsid w:val="001C02F8"/>
    <w:rsid w:val="001C2608"/>
    <w:rsid w:val="001C6C1D"/>
    <w:rsid w:val="001C7C14"/>
    <w:rsid w:val="001E03AD"/>
    <w:rsid w:val="001E21EB"/>
    <w:rsid w:val="001E22EE"/>
    <w:rsid w:val="001E4450"/>
    <w:rsid w:val="001E55DA"/>
    <w:rsid w:val="001E7501"/>
    <w:rsid w:val="001F43A5"/>
    <w:rsid w:val="002008ED"/>
    <w:rsid w:val="00203C5E"/>
    <w:rsid w:val="00206495"/>
    <w:rsid w:val="0022086B"/>
    <w:rsid w:val="00223513"/>
    <w:rsid w:val="00225652"/>
    <w:rsid w:val="00233F84"/>
    <w:rsid w:val="00244863"/>
    <w:rsid w:val="00247792"/>
    <w:rsid w:val="00247D71"/>
    <w:rsid w:val="00250E5D"/>
    <w:rsid w:val="0025488C"/>
    <w:rsid w:val="0026231F"/>
    <w:rsid w:val="00263937"/>
    <w:rsid w:val="00265AE2"/>
    <w:rsid w:val="00267369"/>
    <w:rsid w:val="0027507E"/>
    <w:rsid w:val="00277F50"/>
    <w:rsid w:val="00283DD7"/>
    <w:rsid w:val="002846B9"/>
    <w:rsid w:val="0028585D"/>
    <w:rsid w:val="00287C4A"/>
    <w:rsid w:val="00290368"/>
    <w:rsid w:val="00290CE6"/>
    <w:rsid w:val="00291360"/>
    <w:rsid w:val="002918E3"/>
    <w:rsid w:val="00294B5F"/>
    <w:rsid w:val="002A6039"/>
    <w:rsid w:val="002A745A"/>
    <w:rsid w:val="002B6194"/>
    <w:rsid w:val="002C3728"/>
    <w:rsid w:val="002C3865"/>
    <w:rsid w:val="002C3FFD"/>
    <w:rsid w:val="002C54A5"/>
    <w:rsid w:val="002C595A"/>
    <w:rsid w:val="002C6903"/>
    <w:rsid w:val="002C7AE2"/>
    <w:rsid w:val="002D0AEC"/>
    <w:rsid w:val="002D3FB6"/>
    <w:rsid w:val="002D5AA3"/>
    <w:rsid w:val="002D6CB2"/>
    <w:rsid w:val="002D7B4B"/>
    <w:rsid w:val="002E1A56"/>
    <w:rsid w:val="002E36E1"/>
    <w:rsid w:val="002E4434"/>
    <w:rsid w:val="002E4720"/>
    <w:rsid w:val="002E6059"/>
    <w:rsid w:val="002F061D"/>
    <w:rsid w:val="002F1A9B"/>
    <w:rsid w:val="002F4098"/>
    <w:rsid w:val="002F41A7"/>
    <w:rsid w:val="002F43EE"/>
    <w:rsid w:val="002F48D5"/>
    <w:rsid w:val="002F5A7F"/>
    <w:rsid w:val="00304770"/>
    <w:rsid w:val="003053D2"/>
    <w:rsid w:val="00314520"/>
    <w:rsid w:val="00315F40"/>
    <w:rsid w:val="00317879"/>
    <w:rsid w:val="003219DF"/>
    <w:rsid w:val="003244AA"/>
    <w:rsid w:val="003263DC"/>
    <w:rsid w:val="003340F2"/>
    <w:rsid w:val="0033476F"/>
    <w:rsid w:val="00336CFF"/>
    <w:rsid w:val="003408DF"/>
    <w:rsid w:val="00340F78"/>
    <w:rsid w:val="003420D7"/>
    <w:rsid w:val="003438F3"/>
    <w:rsid w:val="00344883"/>
    <w:rsid w:val="00344CFD"/>
    <w:rsid w:val="00345508"/>
    <w:rsid w:val="00347829"/>
    <w:rsid w:val="00353344"/>
    <w:rsid w:val="00357DA3"/>
    <w:rsid w:val="00360313"/>
    <w:rsid w:val="003626EC"/>
    <w:rsid w:val="00362709"/>
    <w:rsid w:val="00374B99"/>
    <w:rsid w:val="00382E12"/>
    <w:rsid w:val="00390037"/>
    <w:rsid w:val="00392C76"/>
    <w:rsid w:val="00395A57"/>
    <w:rsid w:val="003975C6"/>
    <w:rsid w:val="003A2B79"/>
    <w:rsid w:val="003A2E76"/>
    <w:rsid w:val="003A3DC6"/>
    <w:rsid w:val="003B0BFF"/>
    <w:rsid w:val="003B53AA"/>
    <w:rsid w:val="003B6005"/>
    <w:rsid w:val="003C1024"/>
    <w:rsid w:val="003C2AD6"/>
    <w:rsid w:val="003C5EA2"/>
    <w:rsid w:val="003C753A"/>
    <w:rsid w:val="003E0983"/>
    <w:rsid w:val="003E3348"/>
    <w:rsid w:val="003F07C2"/>
    <w:rsid w:val="00400D68"/>
    <w:rsid w:val="004031D6"/>
    <w:rsid w:val="00404E8E"/>
    <w:rsid w:val="004057E9"/>
    <w:rsid w:val="0040666F"/>
    <w:rsid w:val="004068FB"/>
    <w:rsid w:val="00407349"/>
    <w:rsid w:val="00407D40"/>
    <w:rsid w:val="004166D6"/>
    <w:rsid w:val="004168F9"/>
    <w:rsid w:val="004170C3"/>
    <w:rsid w:val="004207D8"/>
    <w:rsid w:val="0042309D"/>
    <w:rsid w:val="00423AF6"/>
    <w:rsid w:val="004240BD"/>
    <w:rsid w:val="00424EC8"/>
    <w:rsid w:val="00425B92"/>
    <w:rsid w:val="004260BF"/>
    <w:rsid w:val="004272B6"/>
    <w:rsid w:val="00430F57"/>
    <w:rsid w:val="00440B81"/>
    <w:rsid w:val="00453392"/>
    <w:rsid w:val="00454341"/>
    <w:rsid w:val="00454BB7"/>
    <w:rsid w:val="004623A0"/>
    <w:rsid w:val="00465F0E"/>
    <w:rsid w:val="00473A04"/>
    <w:rsid w:val="004751E1"/>
    <w:rsid w:val="004804EB"/>
    <w:rsid w:val="00481573"/>
    <w:rsid w:val="004844B9"/>
    <w:rsid w:val="00491579"/>
    <w:rsid w:val="00495962"/>
    <w:rsid w:val="00496216"/>
    <w:rsid w:val="004A33CE"/>
    <w:rsid w:val="004A3E60"/>
    <w:rsid w:val="004A41B7"/>
    <w:rsid w:val="004A4E57"/>
    <w:rsid w:val="004A57B0"/>
    <w:rsid w:val="004A6F08"/>
    <w:rsid w:val="004B1023"/>
    <w:rsid w:val="004B1448"/>
    <w:rsid w:val="004B2FD1"/>
    <w:rsid w:val="004B3718"/>
    <w:rsid w:val="004B6D74"/>
    <w:rsid w:val="004C00FA"/>
    <w:rsid w:val="004C3545"/>
    <w:rsid w:val="004C3DA7"/>
    <w:rsid w:val="004D2C92"/>
    <w:rsid w:val="004D4099"/>
    <w:rsid w:val="004E12EC"/>
    <w:rsid w:val="004E5207"/>
    <w:rsid w:val="004E71C1"/>
    <w:rsid w:val="004F5AA1"/>
    <w:rsid w:val="004F61D8"/>
    <w:rsid w:val="0050306F"/>
    <w:rsid w:val="00506602"/>
    <w:rsid w:val="00507D15"/>
    <w:rsid w:val="005105EA"/>
    <w:rsid w:val="0051593F"/>
    <w:rsid w:val="005209C6"/>
    <w:rsid w:val="00520F83"/>
    <w:rsid w:val="005251E0"/>
    <w:rsid w:val="005252A5"/>
    <w:rsid w:val="005262A2"/>
    <w:rsid w:val="005439FD"/>
    <w:rsid w:val="00547A52"/>
    <w:rsid w:val="0055034D"/>
    <w:rsid w:val="00564D39"/>
    <w:rsid w:val="00565752"/>
    <w:rsid w:val="00566773"/>
    <w:rsid w:val="00567FBE"/>
    <w:rsid w:val="00571F3C"/>
    <w:rsid w:val="005730AA"/>
    <w:rsid w:val="00574BB5"/>
    <w:rsid w:val="005752F9"/>
    <w:rsid w:val="00577649"/>
    <w:rsid w:val="00586564"/>
    <w:rsid w:val="00587A41"/>
    <w:rsid w:val="00594377"/>
    <w:rsid w:val="00594D59"/>
    <w:rsid w:val="005A6637"/>
    <w:rsid w:val="005B42BF"/>
    <w:rsid w:val="005B4A6C"/>
    <w:rsid w:val="005B5A5A"/>
    <w:rsid w:val="005B6FF9"/>
    <w:rsid w:val="005C0B17"/>
    <w:rsid w:val="005C2D57"/>
    <w:rsid w:val="005C35E0"/>
    <w:rsid w:val="005C474C"/>
    <w:rsid w:val="005C4A7C"/>
    <w:rsid w:val="005E2799"/>
    <w:rsid w:val="005E282D"/>
    <w:rsid w:val="005E32B3"/>
    <w:rsid w:val="005E4560"/>
    <w:rsid w:val="005F46F0"/>
    <w:rsid w:val="005F4742"/>
    <w:rsid w:val="005F68ED"/>
    <w:rsid w:val="005F78F0"/>
    <w:rsid w:val="00602D5A"/>
    <w:rsid w:val="00603AA4"/>
    <w:rsid w:val="00604904"/>
    <w:rsid w:val="0060687E"/>
    <w:rsid w:val="0061037C"/>
    <w:rsid w:val="00612438"/>
    <w:rsid w:val="00617EC7"/>
    <w:rsid w:val="00620293"/>
    <w:rsid w:val="00620812"/>
    <w:rsid w:val="00622AC1"/>
    <w:rsid w:val="0062397D"/>
    <w:rsid w:val="0062465D"/>
    <w:rsid w:val="00626201"/>
    <w:rsid w:val="0062661E"/>
    <w:rsid w:val="0063195B"/>
    <w:rsid w:val="00633107"/>
    <w:rsid w:val="0064130B"/>
    <w:rsid w:val="0064466F"/>
    <w:rsid w:val="00645ECB"/>
    <w:rsid w:val="00652C78"/>
    <w:rsid w:val="00653D80"/>
    <w:rsid w:val="00655F18"/>
    <w:rsid w:val="006600A1"/>
    <w:rsid w:val="006605AB"/>
    <w:rsid w:val="00660707"/>
    <w:rsid w:val="00661010"/>
    <w:rsid w:val="0066202A"/>
    <w:rsid w:val="006628F2"/>
    <w:rsid w:val="00672B20"/>
    <w:rsid w:val="00674778"/>
    <w:rsid w:val="00675047"/>
    <w:rsid w:val="00675C9E"/>
    <w:rsid w:val="00675D0D"/>
    <w:rsid w:val="006778DA"/>
    <w:rsid w:val="0068098D"/>
    <w:rsid w:val="006852DE"/>
    <w:rsid w:val="00687388"/>
    <w:rsid w:val="00694762"/>
    <w:rsid w:val="00697266"/>
    <w:rsid w:val="006A1DF3"/>
    <w:rsid w:val="006A45D5"/>
    <w:rsid w:val="006A4C61"/>
    <w:rsid w:val="006A6AEB"/>
    <w:rsid w:val="006A6CA3"/>
    <w:rsid w:val="006A75A9"/>
    <w:rsid w:val="006B6AED"/>
    <w:rsid w:val="006C08E8"/>
    <w:rsid w:val="006C12D8"/>
    <w:rsid w:val="006C1F54"/>
    <w:rsid w:val="006D0ED4"/>
    <w:rsid w:val="006D151C"/>
    <w:rsid w:val="006D6F10"/>
    <w:rsid w:val="006E1D80"/>
    <w:rsid w:val="006E383F"/>
    <w:rsid w:val="006E3E30"/>
    <w:rsid w:val="006F0437"/>
    <w:rsid w:val="006F09B0"/>
    <w:rsid w:val="006F1469"/>
    <w:rsid w:val="00700F70"/>
    <w:rsid w:val="00704C19"/>
    <w:rsid w:val="00712C22"/>
    <w:rsid w:val="007215CE"/>
    <w:rsid w:val="00723062"/>
    <w:rsid w:val="00723EA9"/>
    <w:rsid w:val="00724BC5"/>
    <w:rsid w:val="00733346"/>
    <w:rsid w:val="00735760"/>
    <w:rsid w:val="007456F8"/>
    <w:rsid w:val="00761244"/>
    <w:rsid w:val="00761738"/>
    <w:rsid w:val="0076774B"/>
    <w:rsid w:val="00772DA7"/>
    <w:rsid w:val="0077377D"/>
    <w:rsid w:val="00774411"/>
    <w:rsid w:val="00774979"/>
    <w:rsid w:val="00775254"/>
    <w:rsid w:val="00777E41"/>
    <w:rsid w:val="00783B77"/>
    <w:rsid w:val="00784356"/>
    <w:rsid w:val="007861D7"/>
    <w:rsid w:val="00786710"/>
    <w:rsid w:val="007920A6"/>
    <w:rsid w:val="00792648"/>
    <w:rsid w:val="00792A8A"/>
    <w:rsid w:val="0079390F"/>
    <w:rsid w:val="007A3AA4"/>
    <w:rsid w:val="007A509A"/>
    <w:rsid w:val="007B7571"/>
    <w:rsid w:val="007C0FAB"/>
    <w:rsid w:val="007C17EC"/>
    <w:rsid w:val="007C71C1"/>
    <w:rsid w:val="007C7F0A"/>
    <w:rsid w:val="007D7448"/>
    <w:rsid w:val="007D7C29"/>
    <w:rsid w:val="007E1AE0"/>
    <w:rsid w:val="007E2DB0"/>
    <w:rsid w:val="007E4176"/>
    <w:rsid w:val="007E490E"/>
    <w:rsid w:val="007E6617"/>
    <w:rsid w:val="007F21EC"/>
    <w:rsid w:val="007F27FF"/>
    <w:rsid w:val="007F2862"/>
    <w:rsid w:val="007F4443"/>
    <w:rsid w:val="00801CBA"/>
    <w:rsid w:val="008103F4"/>
    <w:rsid w:val="00821822"/>
    <w:rsid w:val="00822CA4"/>
    <w:rsid w:val="00823316"/>
    <w:rsid w:val="00825473"/>
    <w:rsid w:val="008262D5"/>
    <w:rsid w:val="00826891"/>
    <w:rsid w:val="0083049A"/>
    <w:rsid w:val="00830BE4"/>
    <w:rsid w:val="008428FF"/>
    <w:rsid w:val="00842963"/>
    <w:rsid w:val="008442D2"/>
    <w:rsid w:val="0084535C"/>
    <w:rsid w:val="0084543B"/>
    <w:rsid w:val="00846693"/>
    <w:rsid w:val="00847BD7"/>
    <w:rsid w:val="008550CB"/>
    <w:rsid w:val="008560C3"/>
    <w:rsid w:val="008716B7"/>
    <w:rsid w:val="0087355A"/>
    <w:rsid w:val="00873A83"/>
    <w:rsid w:val="00874D58"/>
    <w:rsid w:val="0087514C"/>
    <w:rsid w:val="008762B8"/>
    <w:rsid w:val="00876E87"/>
    <w:rsid w:val="00886F58"/>
    <w:rsid w:val="00890F98"/>
    <w:rsid w:val="008942F8"/>
    <w:rsid w:val="0089485E"/>
    <w:rsid w:val="008A0317"/>
    <w:rsid w:val="008A59FB"/>
    <w:rsid w:val="008B514F"/>
    <w:rsid w:val="008C6E19"/>
    <w:rsid w:val="008C710A"/>
    <w:rsid w:val="008D5C58"/>
    <w:rsid w:val="008D5CD4"/>
    <w:rsid w:val="008D7B4D"/>
    <w:rsid w:val="008D7FFE"/>
    <w:rsid w:val="008E01C9"/>
    <w:rsid w:val="008E18DF"/>
    <w:rsid w:val="008E2B93"/>
    <w:rsid w:val="008E2F1F"/>
    <w:rsid w:val="008E5372"/>
    <w:rsid w:val="008E57EC"/>
    <w:rsid w:val="008E60AB"/>
    <w:rsid w:val="008F542A"/>
    <w:rsid w:val="008F5C02"/>
    <w:rsid w:val="008F62B8"/>
    <w:rsid w:val="00903D63"/>
    <w:rsid w:val="00904A39"/>
    <w:rsid w:val="009060D7"/>
    <w:rsid w:val="0090623A"/>
    <w:rsid w:val="009131F7"/>
    <w:rsid w:val="00915B34"/>
    <w:rsid w:val="00917F4B"/>
    <w:rsid w:val="00922D06"/>
    <w:rsid w:val="00923251"/>
    <w:rsid w:val="009251DF"/>
    <w:rsid w:val="00926EB1"/>
    <w:rsid w:val="00927269"/>
    <w:rsid w:val="009407E1"/>
    <w:rsid w:val="00940FF0"/>
    <w:rsid w:val="00941DAD"/>
    <w:rsid w:val="00943CC6"/>
    <w:rsid w:val="00947084"/>
    <w:rsid w:val="00952CF1"/>
    <w:rsid w:val="00953056"/>
    <w:rsid w:val="009538F1"/>
    <w:rsid w:val="00955E41"/>
    <w:rsid w:val="00957BB3"/>
    <w:rsid w:val="00961DE2"/>
    <w:rsid w:val="00966D37"/>
    <w:rsid w:val="009819A9"/>
    <w:rsid w:val="0098230B"/>
    <w:rsid w:val="00983C37"/>
    <w:rsid w:val="00990F4D"/>
    <w:rsid w:val="009931A5"/>
    <w:rsid w:val="00995F1E"/>
    <w:rsid w:val="00996F4A"/>
    <w:rsid w:val="009A1A72"/>
    <w:rsid w:val="009A1D0C"/>
    <w:rsid w:val="009A2EE6"/>
    <w:rsid w:val="009A2F9B"/>
    <w:rsid w:val="009A42FD"/>
    <w:rsid w:val="009A4CC5"/>
    <w:rsid w:val="009B0573"/>
    <w:rsid w:val="009B5FCB"/>
    <w:rsid w:val="009C05FF"/>
    <w:rsid w:val="009C4A74"/>
    <w:rsid w:val="009C57D4"/>
    <w:rsid w:val="009C6444"/>
    <w:rsid w:val="009C7BDB"/>
    <w:rsid w:val="009D40DC"/>
    <w:rsid w:val="009D4E7D"/>
    <w:rsid w:val="009D776B"/>
    <w:rsid w:val="009E1216"/>
    <w:rsid w:val="009E1D43"/>
    <w:rsid w:val="009F0000"/>
    <w:rsid w:val="009F102A"/>
    <w:rsid w:val="009F434A"/>
    <w:rsid w:val="009F779D"/>
    <w:rsid w:val="00A0207D"/>
    <w:rsid w:val="00A05CA6"/>
    <w:rsid w:val="00A21297"/>
    <w:rsid w:val="00A254CC"/>
    <w:rsid w:val="00A25625"/>
    <w:rsid w:val="00A27DAF"/>
    <w:rsid w:val="00A300D9"/>
    <w:rsid w:val="00A32640"/>
    <w:rsid w:val="00A335D1"/>
    <w:rsid w:val="00A3563D"/>
    <w:rsid w:val="00A35F50"/>
    <w:rsid w:val="00A45455"/>
    <w:rsid w:val="00A4602C"/>
    <w:rsid w:val="00A46698"/>
    <w:rsid w:val="00A47A2D"/>
    <w:rsid w:val="00A50D83"/>
    <w:rsid w:val="00A52CC7"/>
    <w:rsid w:val="00A53D22"/>
    <w:rsid w:val="00A57AFB"/>
    <w:rsid w:val="00A60CA3"/>
    <w:rsid w:val="00A61530"/>
    <w:rsid w:val="00A67114"/>
    <w:rsid w:val="00A75AB1"/>
    <w:rsid w:val="00A76E23"/>
    <w:rsid w:val="00A7762B"/>
    <w:rsid w:val="00A816F5"/>
    <w:rsid w:val="00A9039C"/>
    <w:rsid w:val="00A96034"/>
    <w:rsid w:val="00AA3C5E"/>
    <w:rsid w:val="00AA525C"/>
    <w:rsid w:val="00AA5610"/>
    <w:rsid w:val="00AB0F7E"/>
    <w:rsid w:val="00AB1118"/>
    <w:rsid w:val="00AB2625"/>
    <w:rsid w:val="00AB5FD0"/>
    <w:rsid w:val="00AB6699"/>
    <w:rsid w:val="00AC18C3"/>
    <w:rsid w:val="00AC3B90"/>
    <w:rsid w:val="00AC4451"/>
    <w:rsid w:val="00AC4AC6"/>
    <w:rsid w:val="00AC6417"/>
    <w:rsid w:val="00AD0751"/>
    <w:rsid w:val="00AD1221"/>
    <w:rsid w:val="00AD12CB"/>
    <w:rsid w:val="00AD2724"/>
    <w:rsid w:val="00AD531C"/>
    <w:rsid w:val="00AD5BD0"/>
    <w:rsid w:val="00AE2847"/>
    <w:rsid w:val="00AE6019"/>
    <w:rsid w:val="00AF06B1"/>
    <w:rsid w:val="00AF49D9"/>
    <w:rsid w:val="00AF56E0"/>
    <w:rsid w:val="00AF7E02"/>
    <w:rsid w:val="00B02F5D"/>
    <w:rsid w:val="00B0336B"/>
    <w:rsid w:val="00B05DBE"/>
    <w:rsid w:val="00B060A8"/>
    <w:rsid w:val="00B0634F"/>
    <w:rsid w:val="00B1415D"/>
    <w:rsid w:val="00B1471E"/>
    <w:rsid w:val="00B1725D"/>
    <w:rsid w:val="00B2082E"/>
    <w:rsid w:val="00B2746D"/>
    <w:rsid w:val="00B27CAC"/>
    <w:rsid w:val="00B31542"/>
    <w:rsid w:val="00B31A3D"/>
    <w:rsid w:val="00B32F7A"/>
    <w:rsid w:val="00B34087"/>
    <w:rsid w:val="00B40D6A"/>
    <w:rsid w:val="00B6260D"/>
    <w:rsid w:val="00B62E36"/>
    <w:rsid w:val="00B638A1"/>
    <w:rsid w:val="00B675A5"/>
    <w:rsid w:val="00B675C7"/>
    <w:rsid w:val="00B678A8"/>
    <w:rsid w:val="00B74754"/>
    <w:rsid w:val="00B752D2"/>
    <w:rsid w:val="00B76164"/>
    <w:rsid w:val="00B766F9"/>
    <w:rsid w:val="00B80322"/>
    <w:rsid w:val="00BA1011"/>
    <w:rsid w:val="00BA30E7"/>
    <w:rsid w:val="00BA6189"/>
    <w:rsid w:val="00BB095A"/>
    <w:rsid w:val="00BB0F48"/>
    <w:rsid w:val="00BB51F2"/>
    <w:rsid w:val="00BC0523"/>
    <w:rsid w:val="00BC35E1"/>
    <w:rsid w:val="00BC4024"/>
    <w:rsid w:val="00BC6F70"/>
    <w:rsid w:val="00BE0C44"/>
    <w:rsid w:val="00BE18C3"/>
    <w:rsid w:val="00BE43CB"/>
    <w:rsid w:val="00BE7223"/>
    <w:rsid w:val="00BF0BF0"/>
    <w:rsid w:val="00BF2117"/>
    <w:rsid w:val="00BF5B71"/>
    <w:rsid w:val="00C02006"/>
    <w:rsid w:val="00C05C08"/>
    <w:rsid w:val="00C05E57"/>
    <w:rsid w:val="00C072E5"/>
    <w:rsid w:val="00C17F55"/>
    <w:rsid w:val="00C32100"/>
    <w:rsid w:val="00C36937"/>
    <w:rsid w:val="00C36E88"/>
    <w:rsid w:val="00C42D14"/>
    <w:rsid w:val="00C50E47"/>
    <w:rsid w:val="00C52C3B"/>
    <w:rsid w:val="00C52F45"/>
    <w:rsid w:val="00C53000"/>
    <w:rsid w:val="00C544A7"/>
    <w:rsid w:val="00C55BF6"/>
    <w:rsid w:val="00C5660F"/>
    <w:rsid w:val="00C6280F"/>
    <w:rsid w:val="00C63967"/>
    <w:rsid w:val="00C63F8A"/>
    <w:rsid w:val="00C64E02"/>
    <w:rsid w:val="00C6532F"/>
    <w:rsid w:val="00C713FA"/>
    <w:rsid w:val="00C743AC"/>
    <w:rsid w:val="00C76E54"/>
    <w:rsid w:val="00C77901"/>
    <w:rsid w:val="00C77C83"/>
    <w:rsid w:val="00C8114E"/>
    <w:rsid w:val="00C85467"/>
    <w:rsid w:val="00C85B0D"/>
    <w:rsid w:val="00C8724F"/>
    <w:rsid w:val="00C91810"/>
    <w:rsid w:val="00CA05F7"/>
    <w:rsid w:val="00CA24C7"/>
    <w:rsid w:val="00CB2E44"/>
    <w:rsid w:val="00CB5BD5"/>
    <w:rsid w:val="00CB7469"/>
    <w:rsid w:val="00CC394F"/>
    <w:rsid w:val="00CC7DA1"/>
    <w:rsid w:val="00CD0F9F"/>
    <w:rsid w:val="00CD1686"/>
    <w:rsid w:val="00CD433A"/>
    <w:rsid w:val="00CD4CBE"/>
    <w:rsid w:val="00CE1ADE"/>
    <w:rsid w:val="00CE3684"/>
    <w:rsid w:val="00CE3862"/>
    <w:rsid w:val="00CE61F6"/>
    <w:rsid w:val="00CE6AB6"/>
    <w:rsid w:val="00CF4D77"/>
    <w:rsid w:val="00D00CFE"/>
    <w:rsid w:val="00D0403C"/>
    <w:rsid w:val="00D05435"/>
    <w:rsid w:val="00D11EC3"/>
    <w:rsid w:val="00D16764"/>
    <w:rsid w:val="00D167E1"/>
    <w:rsid w:val="00D16848"/>
    <w:rsid w:val="00D20801"/>
    <w:rsid w:val="00D21637"/>
    <w:rsid w:val="00D24576"/>
    <w:rsid w:val="00D3253E"/>
    <w:rsid w:val="00D36919"/>
    <w:rsid w:val="00D4292E"/>
    <w:rsid w:val="00D43F9E"/>
    <w:rsid w:val="00D44FDA"/>
    <w:rsid w:val="00D4506F"/>
    <w:rsid w:val="00D46E76"/>
    <w:rsid w:val="00D536F1"/>
    <w:rsid w:val="00D53711"/>
    <w:rsid w:val="00D5799B"/>
    <w:rsid w:val="00D63761"/>
    <w:rsid w:val="00D66412"/>
    <w:rsid w:val="00D665AD"/>
    <w:rsid w:val="00D66B62"/>
    <w:rsid w:val="00D6799C"/>
    <w:rsid w:val="00D71805"/>
    <w:rsid w:val="00D72D25"/>
    <w:rsid w:val="00D753B0"/>
    <w:rsid w:val="00D8480E"/>
    <w:rsid w:val="00D870E2"/>
    <w:rsid w:val="00D8721A"/>
    <w:rsid w:val="00D91393"/>
    <w:rsid w:val="00D95473"/>
    <w:rsid w:val="00DA6B03"/>
    <w:rsid w:val="00DA76FD"/>
    <w:rsid w:val="00DB0EA2"/>
    <w:rsid w:val="00DB171A"/>
    <w:rsid w:val="00DB32B1"/>
    <w:rsid w:val="00DB550D"/>
    <w:rsid w:val="00DB74F1"/>
    <w:rsid w:val="00DC5F2A"/>
    <w:rsid w:val="00DE18E5"/>
    <w:rsid w:val="00DE3CAC"/>
    <w:rsid w:val="00DE49FA"/>
    <w:rsid w:val="00DE7B64"/>
    <w:rsid w:val="00DF13D0"/>
    <w:rsid w:val="00DF5030"/>
    <w:rsid w:val="00DF56BE"/>
    <w:rsid w:val="00DF5B7C"/>
    <w:rsid w:val="00DF7D13"/>
    <w:rsid w:val="00E02B46"/>
    <w:rsid w:val="00E04297"/>
    <w:rsid w:val="00E079C9"/>
    <w:rsid w:val="00E155EE"/>
    <w:rsid w:val="00E21109"/>
    <w:rsid w:val="00E22D3D"/>
    <w:rsid w:val="00E24B8B"/>
    <w:rsid w:val="00E276AC"/>
    <w:rsid w:val="00E30368"/>
    <w:rsid w:val="00E315E9"/>
    <w:rsid w:val="00E323F3"/>
    <w:rsid w:val="00E417E9"/>
    <w:rsid w:val="00E4254B"/>
    <w:rsid w:val="00E42851"/>
    <w:rsid w:val="00E43E11"/>
    <w:rsid w:val="00E565FA"/>
    <w:rsid w:val="00E575DA"/>
    <w:rsid w:val="00E62BD3"/>
    <w:rsid w:val="00E6585D"/>
    <w:rsid w:val="00E672FF"/>
    <w:rsid w:val="00E722BF"/>
    <w:rsid w:val="00E85CA4"/>
    <w:rsid w:val="00E9055A"/>
    <w:rsid w:val="00E91450"/>
    <w:rsid w:val="00E92A06"/>
    <w:rsid w:val="00EA180E"/>
    <w:rsid w:val="00EA73F5"/>
    <w:rsid w:val="00EB269F"/>
    <w:rsid w:val="00EB43FF"/>
    <w:rsid w:val="00EB50AA"/>
    <w:rsid w:val="00EB633A"/>
    <w:rsid w:val="00ED07E6"/>
    <w:rsid w:val="00ED59EC"/>
    <w:rsid w:val="00ED6A41"/>
    <w:rsid w:val="00EE08A1"/>
    <w:rsid w:val="00EE119B"/>
    <w:rsid w:val="00EF43C1"/>
    <w:rsid w:val="00F01F59"/>
    <w:rsid w:val="00F02D28"/>
    <w:rsid w:val="00F03785"/>
    <w:rsid w:val="00F059AB"/>
    <w:rsid w:val="00F05C83"/>
    <w:rsid w:val="00F07316"/>
    <w:rsid w:val="00F111B0"/>
    <w:rsid w:val="00F12510"/>
    <w:rsid w:val="00F12FA0"/>
    <w:rsid w:val="00F15F4B"/>
    <w:rsid w:val="00F269C1"/>
    <w:rsid w:val="00F33D17"/>
    <w:rsid w:val="00F3561D"/>
    <w:rsid w:val="00F37211"/>
    <w:rsid w:val="00F372F9"/>
    <w:rsid w:val="00F40376"/>
    <w:rsid w:val="00F40417"/>
    <w:rsid w:val="00F407C2"/>
    <w:rsid w:val="00F42FBA"/>
    <w:rsid w:val="00F5091A"/>
    <w:rsid w:val="00F52C25"/>
    <w:rsid w:val="00F65AD3"/>
    <w:rsid w:val="00F75CEF"/>
    <w:rsid w:val="00F77219"/>
    <w:rsid w:val="00F81336"/>
    <w:rsid w:val="00F82321"/>
    <w:rsid w:val="00F8288A"/>
    <w:rsid w:val="00F900D6"/>
    <w:rsid w:val="00F90430"/>
    <w:rsid w:val="00F906D4"/>
    <w:rsid w:val="00F9347D"/>
    <w:rsid w:val="00F93E89"/>
    <w:rsid w:val="00FA7254"/>
    <w:rsid w:val="00FA74DE"/>
    <w:rsid w:val="00FB499B"/>
    <w:rsid w:val="00FB4CB6"/>
    <w:rsid w:val="00FB65F2"/>
    <w:rsid w:val="00FC252B"/>
    <w:rsid w:val="00FC333E"/>
    <w:rsid w:val="00FC44BE"/>
    <w:rsid w:val="00FC6816"/>
    <w:rsid w:val="00FD18BC"/>
    <w:rsid w:val="00FD18EA"/>
    <w:rsid w:val="00FD2C19"/>
    <w:rsid w:val="00FE064C"/>
    <w:rsid w:val="00FE43CC"/>
    <w:rsid w:val="00FE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8A89FB"/>
  <w15:docId w15:val="{1A23E9C3-2112-4212-B873-AC28AF08A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2D57"/>
    <w:pPr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1">
    <w:name w:val="Styl1"/>
    <w:basedOn w:val="Tabela-Siatka"/>
    <w:uiPriority w:val="99"/>
    <w:qFormat/>
    <w:rsid w:val="000B2C1E"/>
    <w:tblPr/>
  </w:style>
  <w:style w:type="table" w:styleId="Tabela-Siatka">
    <w:name w:val="Table Grid"/>
    <w:basedOn w:val="Standardowy"/>
    <w:uiPriority w:val="59"/>
    <w:rsid w:val="000B2C1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nhideWhenUsed/>
    <w:rsid w:val="00120A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20A91"/>
  </w:style>
  <w:style w:type="paragraph" w:styleId="Stopka">
    <w:name w:val="footer"/>
    <w:basedOn w:val="Normalny"/>
    <w:link w:val="StopkaZnak"/>
    <w:uiPriority w:val="99"/>
    <w:unhideWhenUsed/>
    <w:rsid w:val="00120A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0A91"/>
  </w:style>
  <w:style w:type="paragraph" w:styleId="Akapitzlist">
    <w:name w:val="List Paragraph"/>
    <w:basedOn w:val="Normalny"/>
    <w:uiPriority w:val="34"/>
    <w:qFormat/>
    <w:rsid w:val="00120A91"/>
    <w:pPr>
      <w:ind w:left="720"/>
      <w:contextualSpacing/>
    </w:pPr>
  </w:style>
  <w:style w:type="character" w:styleId="Pogrubienie">
    <w:name w:val="Strong"/>
    <w:qFormat/>
    <w:rsid w:val="008262D5"/>
    <w:rPr>
      <w:b/>
      <w:bCs/>
    </w:rPr>
  </w:style>
  <w:style w:type="paragraph" w:styleId="Tekstpodstawowywcity">
    <w:name w:val="Body Text Indent"/>
    <w:basedOn w:val="Normalny"/>
    <w:link w:val="TekstpodstawowywcityZnak"/>
    <w:rsid w:val="008262D5"/>
    <w:pPr>
      <w:tabs>
        <w:tab w:val="left" w:pos="851"/>
        <w:tab w:val="left" w:pos="927"/>
      </w:tabs>
    </w:pPr>
    <w:rPr>
      <w:rFonts w:ascii="Times New Roman" w:eastAsia="Times New Roman" w:hAnsi="Times New Roman"/>
      <w:b/>
      <w:snapToGrid w:val="0"/>
      <w:sz w:val="20"/>
      <w:szCs w:val="20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262D5"/>
    <w:rPr>
      <w:rFonts w:ascii="Times New Roman" w:eastAsia="Times New Roman" w:hAnsi="Times New Roman"/>
      <w:b/>
      <w:snapToGrid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774B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76774B"/>
    <w:rPr>
      <w:rFonts w:ascii="Tahoma" w:hAnsi="Tahoma" w:cs="Tahoma"/>
      <w:sz w:val="16"/>
      <w:szCs w:val="16"/>
      <w:lang w:eastAsia="en-US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C05C08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link w:val="Mapadokumentu"/>
    <w:uiPriority w:val="99"/>
    <w:semiHidden/>
    <w:rsid w:val="00C05C08"/>
    <w:rPr>
      <w:rFonts w:ascii="Tahoma" w:hAnsi="Tahoma" w:cs="Tahoma"/>
      <w:sz w:val="16"/>
      <w:szCs w:val="16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92648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link w:val="Tekstpodstawowy2"/>
    <w:uiPriority w:val="99"/>
    <w:semiHidden/>
    <w:rsid w:val="00792648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653D80"/>
    <w:pPr>
      <w:spacing w:after="120"/>
    </w:pPr>
    <w:rPr>
      <w:lang w:val="x-none"/>
    </w:rPr>
  </w:style>
  <w:style w:type="character" w:customStyle="1" w:styleId="TekstpodstawowyZnak">
    <w:name w:val="Tekst podstawowy Znak"/>
    <w:link w:val="Tekstpodstawowy"/>
    <w:uiPriority w:val="99"/>
    <w:rsid w:val="00653D80"/>
    <w:rPr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A254CC"/>
  </w:style>
  <w:style w:type="character" w:styleId="Hipercze">
    <w:name w:val="Hyperlink"/>
    <w:uiPriority w:val="99"/>
    <w:semiHidden/>
    <w:unhideWhenUsed/>
    <w:rsid w:val="00A254CC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FC333E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C333E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FC333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C333E"/>
    <w:rPr>
      <w:b/>
      <w:bCs/>
    </w:rPr>
  </w:style>
  <w:style w:type="character" w:customStyle="1" w:styleId="TematkomentarzaZnak">
    <w:name w:val="Temat komentarza Znak"/>
    <w:link w:val="Tematkomentarza"/>
    <w:semiHidden/>
    <w:rsid w:val="00FC333E"/>
    <w:rPr>
      <w:b/>
      <w:bCs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4E12EC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0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2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7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852</Characters>
  <Application>Microsoft Office Word</Application>
  <DocSecurity>4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</dc:creator>
  <cp:lastModifiedBy>Katarzyna Knasiak</cp:lastModifiedBy>
  <cp:revision>2</cp:revision>
  <cp:lastPrinted>2023-08-29T09:37:00Z</cp:lastPrinted>
  <dcterms:created xsi:type="dcterms:W3CDTF">2024-10-15T13:25:00Z</dcterms:created>
  <dcterms:modified xsi:type="dcterms:W3CDTF">2024-10-15T13:25:00Z</dcterms:modified>
</cp:coreProperties>
</file>