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2" w14:textId="5AED316F" w:rsidR="00776931" w:rsidRPr="0029786D" w:rsidRDefault="0047119E" w:rsidP="0029786D">
      <w:pPr>
        <w:pBdr>
          <w:top w:val="nil"/>
          <w:left w:val="nil"/>
          <w:bottom w:val="nil"/>
          <w:right w:val="nil"/>
          <w:between w:val="nil"/>
        </w:pBdr>
        <w:spacing w:line="280" w:lineRule="atLeast"/>
        <w:ind w:left="0" w:hanging="2"/>
        <w:jc w:val="right"/>
        <w:rPr>
          <w:rFonts w:asciiTheme="majorHAnsi" w:hAnsiTheme="majorHAnsi" w:cstheme="majorHAnsi"/>
          <w:color w:val="000000"/>
          <w:sz w:val="21"/>
          <w:szCs w:val="21"/>
        </w:rPr>
      </w:pPr>
      <w:r w:rsidRPr="0029786D">
        <w:rPr>
          <w:rFonts w:asciiTheme="majorHAnsi" w:hAnsiTheme="majorHAnsi" w:cstheme="majorHAnsi"/>
          <w:b/>
          <w:color w:val="000000"/>
          <w:sz w:val="21"/>
          <w:szCs w:val="21"/>
        </w:rPr>
        <w:t>Załącznik nr 9</w:t>
      </w:r>
      <w:r w:rsidR="00795C55" w:rsidRPr="0029786D">
        <w:rPr>
          <w:rFonts w:asciiTheme="majorHAnsi" w:hAnsiTheme="majorHAnsi" w:cstheme="majorHAnsi"/>
          <w:b/>
          <w:color w:val="000000"/>
          <w:sz w:val="21"/>
          <w:szCs w:val="21"/>
        </w:rPr>
        <w:t xml:space="preserve"> </w:t>
      </w:r>
      <w:r w:rsidR="00F555EC" w:rsidRPr="0029786D">
        <w:rPr>
          <w:rFonts w:asciiTheme="majorHAnsi" w:hAnsiTheme="majorHAnsi" w:cstheme="majorHAnsi"/>
          <w:b/>
          <w:color w:val="000000"/>
          <w:sz w:val="21"/>
          <w:szCs w:val="21"/>
        </w:rPr>
        <w:t>do SWZ</w:t>
      </w:r>
    </w:p>
    <w:p w14:paraId="00000003" w14:textId="0A79139D" w:rsidR="00776931" w:rsidRPr="0029786D" w:rsidRDefault="00F555EC" w:rsidP="0029786D">
      <w:pPr>
        <w:pBdr>
          <w:top w:val="nil"/>
          <w:left w:val="nil"/>
          <w:bottom w:val="nil"/>
          <w:right w:val="nil"/>
          <w:between w:val="nil"/>
        </w:pBdr>
        <w:spacing w:line="280" w:lineRule="atLeast"/>
        <w:ind w:left="0" w:hanging="2"/>
        <w:jc w:val="right"/>
        <w:rPr>
          <w:rFonts w:asciiTheme="majorHAnsi" w:hAnsiTheme="majorHAnsi" w:cstheme="majorHAnsi"/>
          <w:color w:val="000000"/>
          <w:sz w:val="21"/>
          <w:szCs w:val="21"/>
        </w:rPr>
      </w:pPr>
      <w:r w:rsidRPr="0029786D">
        <w:rPr>
          <w:rFonts w:asciiTheme="majorHAnsi" w:hAnsiTheme="majorHAnsi" w:cstheme="majorHAnsi"/>
          <w:color w:val="000000"/>
          <w:sz w:val="21"/>
          <w:szCs w:val="21"/>
        </w:rPr>
        <w:t>Projektowane postanowienia umowy</w:t>
      </w:r>
      <w:r w:rsidR="00773B59" w:rsidRPr="0029786D">
        <w:rPr>
          <w:rFonts w:asciiTheme="majorHAnsi" w:hAnsiTheme="majorHAnsi" w:cstheme="majorHAnsi"/>
          <w:color w:val="000000"/>
          <w:sz w:val="21"/>
          <w:szCs w:val="21"/>
        </w:rPr>
        <w:t>,</w:t>
      </w:r>
    </w:p>
    <w:p w14:paraId="01BBF4D5" w14:textId="337846B9" w:rsidR="00627C92" w:rsidRPr="0029786D" w:rsidRDefault="00627C92" w:rsidP="0029786D">
      <w:pPr>
        <w:pBdr>
          <w:top w:val="nil"/>
          <w:left w:val="nil"/>
          <w:bottom w:val="nil"/>
          <w:right w:val="nil"/>
          <w:between w:val="nil"/>
        </w:pBdr>
        <w:spacing w:line="280" w:lineRule="atLeast"/>
        <w:ind w:left="0" w:hanging="2"/>
        <w:jc w:val="right"/>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które </w:t>
      </w:r>
      <w:r w:rsidR="00BD409D" w:rsidRPr="0029786D">
        <w:rPr>
          <w:rFonts w:asciiTheme="majorHAnsi" w:hAnsiTheme="majorHAnsi" w:cstheme="majorHAnsi"/>
          <w:color w:val="000000"/>
          <w:sz w:val="21"/>
          <w:szCs w:val="21"/>
        </w:rPr>
        <w:t>W</w:t>
      </w:r>
      <w:r w:rsidRPr="0029786D">
        <w:rPr>
          <w:rFonts w:asciiTheme="majorHAnsi" w:hAnsiTheme="majorHAnsi" w:cstheme="majorHAnsi"/>
          <w:color w:val="000000"/>
          <w:sz w:val="21"/>
          <w:szCs w:val="21"/>
        </w:rPr>
        <w:t>ykonawca zobowiązany będzie uwzględnić w Umowie</w:t>
      </w:r>
    </w:p>
    <w:p w14:paraId="00000004" w14:textId="77777777" w:rsidR="00776931" w:rsidRPr="0029786D" w:rsidRDefault="00776931" w:rsidP="0029786D">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p>
    <w:p w14:paraId="00000005" w14:textId="77777777" w:rsidR="00776931" w:rsidRPr="0029786D" w:rsidRDefault="00F555EC" w:rsidP="0029786D">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29786D">
        <w:rPr>
          <w:rFonts w:asciiTheme="majorHAnsi" w:hAnsiTheme="majorHAnsi" w:cstheme="majorHAnsi"/>
          <w:b/>
          <w:color w:val="000000"/>
          <w:sz w:val="21"/>
          <w:szCs w:val="21"/>
        </w:rPr>
        <w:t>Kompleksowa umowa na dostawę energii elektrycznej wraz z usługą dystrybucji</w:t>
      </w:r>
    </w:p>
    <w:p w14:paraId="7D46D9C5" w14:textId="5BA702F9" w:rsidR="005B1165" w:rsidRDefault="005B1165" w:rsidP="005B1165">
      <w:pPr>
        <w:spacing w:line="240" w:lineRule="auto"/>
        <w:ind w:leftChars="0" w:left="2" w:hanging="2"/>
        <w:jc w:val="center"/>
        <w:rPr>
          <w:b/>
          <w:color w:val="000000"/>
        </w:rPr>
      </w:pPr>
      <w:r>
        <w:rPr>
          <w:b/>
          <w:color w:val="000000"/>
        </w:rPr>
        <w:t>Umowa Nr ZP.273.1.2</w:t>
      </w:r>
      <w:r>
        <w:rPr>
          <w:b/>
          <w:color w:val="000000"/>
        </w:rPr>
        <w:t>5</w:t>
      </w:r>
      <w:r>
        <w:rPr>
          <w:b/>
          <w:color w:val="000000"/>
        </w:rPr>
        <w:t>/…/202</w:t>
      </w:r>
      <w:r>
        <w:rPr>
          <w:b/>
          <w:color w:val="000000"/>
        </w:rPr>
        <w:t>3</w:t>
      </w:r>
    </w:p>
    <w:p w14:paraId="00000007" w14:textId="1B6C29FE" w:rsidR="00776931" w:rsidRPr="0029786D" w:rsidRDefault="00F555EC" w:rsidP="0029786D">
      <w:pPr>
        <w:pBdr>
          <w:top w:val="nil"/>
          <w:left w:val="nil"/>
          <w:bottom w:val="nil"/>
          <w:right w:val="nil"/>
          <w:between w:val="nil"/>
        </w:pBdr>
        <w:spacing w:line="280" w:lineRule="atLeast"/>
        <w:ind w:left="0" w:hanging="2"/>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Umowa zawarta w dniu</w:t>
      </w:r>
      <w:r w:rsidR="00CE50DB" w:rsidRPr="0029786D">
        <w:rPr>
          <w:rFonts w:asciiTheme="majorHAnsi" w:hAnsiTheme="majorHAnsi" w:cstheme="majorHAnsi"/>
          <w:color w:val="000000"/>
          <w:sz w:val="21"/>
          <w:szCs w:val="21"/>
        </w:rPr>
        <w:t xml:space="preserve"> </w:t>
      </w:r>
      <w:r w:rsidR="00CE50DB" w:rsidRPr="0029786D">
        <w:rPr>
          <w:rFonts w:asciiTheme="majorHAnsi" w:hAnsiTheme="majorHAnsi" w:cstheme="majorHAnsi"/>
          <w:b/>
          <w:color w:val="000000"/>
          <w:sz w:val="21"/>
          <w:szCs w:val="21"/>
          <w:highlight w:val="lightGray"/>
        </w:rPr>
        <w:t>__________</w:t>
      </w:r>
      <w:r w:rsidRPr="0029786D">
        <w:rPr>
          <w:rFonts w:asciiTheme="majorHAnsi" w:hAnsiTheme="majorHAnsi" w:cstheme="majorHAnsi"/>
          <w:color w:val="000000"/>
          <w:sz w:val="21"/>
          <w:szCs w:val="21"/>
        </w:rPr>
        <w:t xml:space="preserve">r. w </w:t>
      </w:r>
      <w:r w:rsidR="00CE50DB" w:rsidRPr="0029786D">
        <w:rPr>
          <w:rFonts w:asciiTheme="majorHAnsi" w:hAnsiTheme="majorHAnsi" w:cstheme="majorHAnsi"/>
          <w:b/>
          <w:color w:val="000000"/>
          <w:sz w:val="21"/>
          <w:szCs w:val="21"/>
          <w:highlight w:val="lightGray"/>
        </w:rPr>
        <w:t>__________</w:t>
      </w:r>
      <w:r w:rsidRPr="0029786D">
        <w:rPr>
          <w:rFonts w:asciiTheme="majorHAnsi" w:hAnsiTheme="majorHAnsi" w:cstheme="majorHAnsi"/>
          <w:color w:val="000000"/>
          <w:sz w:val="21"/>
          <w:szCs w:val="21"/>
        </w:rPr>
        <w:t>pomiędzy:</w:t>
      </w:r>
    </w:p>
    <w:p w14:paraId="71DC15B1" w14:textId="77777777" w:rsidR="005B1165" w:rsidRPr="005B1165" w:rsidRDefault="005B1165" w:rsidP="005B1165">
      <w:pPr>
        <w:pBdr>
          <w:top w:val="nil"/>
          <w:left w:val="nil"/>
          <w:bottom w:val="nil"/>
          <w:right w:val="nil"/>
          <w:between w:val="nil"/>
        </w:pBdr>
        <w:spacing w:line="280" w:lineRule="atLeast"/>
        <w:ind w:left="0" w:right="-158" w:hanging="2"/>
        <w:jc w:val="both"/>
        <w:rPr>
          <w:rFonts w:asciiTheme="majorHAnsi" w:hAnsiTheme="majorHAnsi" w:cstheme="majorHAnsi"/>
          <w:b/>
          <w:color w:val="000000"/>
          <w:sz w:val="21"/>
          <w:szCs w:val="21"/>
        </w:rPr>
      </w:pPr>
      <w:r w:rsidRPr="005B1165">
        <w:rPr>
          <w:rFonts w:asciiTheme="majorHAnsi" w:hAnsiTheme="majorHAnsi" w:cstheme="majorHAnsi"/>
          <w:b/>
          <w:color w:val="000000"/>
          <w:sz w:val="21"/>
          <w:szCs w:val="21"/>
        </w:rPr>
        <w:t xml:space="preserve">Powiatem Włocławskim, ul. Cyganka 28, 87-800 Włocławek, Nr NIP:  888-311-57-91, Nr REGON: 910866778, </w:t>
      </w:r>
    </w:p>
    <w:p w14:paraId="2339299A" w14:textId="422F9F9F" w:rsidR="005B1165" w:rsidRPr="00CA2DE9" w:rsidRDefault="00CA2DE9" w:rsidP="005B1165">
      <w:pPr>
        <w:pBdr>
          <w:top w:val="nil"/>
          <w:left w:val="nil"/>
          <w:bottom w:val="nil"/>
          <w:right w:val="nil"/>
          <w:between w:val="nil"/>
        </w:pBdr>
        <w:spacing w:line="280" w:lineRule="atLeast"/>
        <w:ind w:left="0" w:right="-158" w:hanging="2"/>
        <w:jc w:val="both"/>
        <w:rPr>
          <w:rFonts w:asciiTheme="majorHAnsi" w:hAnsiTheme="majorHAnsi" w:cstheme="majorHAnsi"/>
          <w:bCs/>
          <w:color w:val="000000"/>
          <w:sz w:val="21"/>
          <w:szCs w:val="21"/>
        </w:rPr>
      </w:pPr>
      <w:r w:rsidRPr="00CA2DE9">
        <w:rPr>
          <w:rFonts w:asciiTheme="majorHAnsi" w:hAnsiTheme="majorHAnsi" w:cstheme="majorHAnsi"/>
          <w:bCs/>
          <w:color w:val="000000"/>
          <w:sz w:val="21"/>
          <w:szCs w:val="21"/>
        </w:rPr>
        <w:t>d</w:t>
      </w:r>
      <w:r w:rsidR="005B1165" w:rsidRPr="00CA2DE9">
        <w:rPr>
          <w:rFonts w:asciiTheme="majorHAnsi" w:hAnsiTheme="majorHAnsi" w:cstheme="majorHAnsi"/>
          <w:bCs/>
          <w:color w:val="000000"/>
          <w:sz w:val="21"/>
          <w:szCs w:val="21"/>
        </w:rPr>
        <w:t>ziałającym za pośrednictwem</w:t>
      </w:r>
      <w:r w:rsidR="005B1165" w:rsidRPr="00CA2DE9">
        <w:rPr>
          <w:rFonts w:asciiTheme="majorHAnsi" w:hAnsiTheme="majorHAnsi" w:cstheme="majorHAnsi"/>
          <w:bCs/>
          <w:color w:val="000000"/>
          <w:sz w:val="21"/>
          <w:szCs w:val="21"/>
        </w:rPr>
        <w:t xml:space="preserve"> Starostw</w:t>
      </w:r>
      <w:r w:rsidR="005B1165" w:rsidRPr="00CA2DE9">
        <w:rPr>
          <w:rFonts w:asciiTheme="majorHAnsi" w:hAnsiTheme="majorHAnsi" w:cstheme="majorHAnsi"/>
          <w:bCs/>
          <w:color w:val="000000"/>
          <w:sz w:val="21"/>
          <w:szCs w:val="21"/>
        </w:rPr>
        <w:t>a</w:t>
      </w:r>
      <w:r w:rsidR="005B1165" w:rsidRPr="00CA2DE9">
        <w:rPr>
          <w:rFonts w:asciiTheme="majorHAnsi" w:hAnsiTheme="majorHAnsi" w:cstheme="majorHAnsi"/>
          <w:bCs/>
          <w:color w:val="000000"/>
          <w:sz w:val="21"/>
          <w:szCs w:val="21"/>
        </w:rPr>
        <w:t xml:space="preserve"> Powiatowe</w:t>
      </w:r>
      <w:r w:rsidR="005B1165" w:rsidRPr="00CA2DE9">
        <w:rPr>
          <w:rFonts w:asciiTheme="majorHAnsi" w:hAnsiTheme="majorHAnsi" w:cstheme="majorHAnsi"/>
          <w:bCs/>
          <w:color w:val="000000"/>
          <w:sz w:val="21"/>
          <w:szCs w:val="21"/>
        </w:rPr>
        <w:t>go</w:t>
      </w:r>
      <w:r w:rsidR="005B1165" w:rsidRPr="00CA2DE9">
        <w:rPr>
          <w:rFonts w:asciiTheme="majorHAnsi" w:hAnsiTheme="majorHAnsi" w:cstheme="majorHAnsi"/>
          <w:bCs/>
          <w:color w:val="000000"/>
          <w:sz w:val="21"/>
          <w:szCs w:val="21"/>
        </w:rPr>
        <w:t xml:space="preserve"> we Włocławku, ul. Cyganka 28, 87-800 Włocławek,  na podstawie uchwały Nr </w:t>
      </w:r>
      <w:r w:rsidR="005B1165" w:rsidRPr="00CA2DE9">
        <w:rPr>
          <w:rFonts w:asciiTheme="majorHAnsi" w:hAnsiTheme="majorHAnsi" w:cstheme="majorHAnsi"/>
          <w:bCs/>
          <w:color w:val="000000"/>
          <w:sz w:val="21"/>
          <w:szCs w:val="21"/>
        </w:rPr>
        <w:t>858</w:t>
      </w:r>
      <w:r w:rsidR="005B1165" w:rsidRPr="00CA2DE9">
        <w:rPr>
          <w:rFonts w:asciiTheme="majorHAnsi" w:hAnsiTheme="majorHAnsi" w:cstheme="majorHAnsi"/>
          <w:bCs/>
          <w:color w:val="000000"/>
          <w:sz w:val="21"/>
          <w:szCs w:val="21"/>
        </w:rPr>
        <w:t>/2</w:t>
      </w:r>
      <w:r w:rsidR="005B1165" w:rsidRPr="00CA2DE9">
        <w:rPr>
          <w:rFonts w:asciiTheme="majorHAnsi" w:hAnsiTheme="majorHAnsi" w:cstheme="majorHAnsi"/>
          <w:bCs/>
          <w:color w:val="000000"/>
          <w:sz w:val="21"/>
          <w:szCs w:val="21"/>
        </w:rPr>
        <w:t>3</w:t>
      </w:r>
      <w:r w:rsidR="005B1165" w:rsidRPr="00CA2DE9">
        <w:rPr>
          <w:rFonts w:asciiTheme="majorHAnsi" w:hAnsiTheme="majorHAnsi" w:cstheme="majorHAnsi"/>
          <w:bCs/>
          <w:color w:val="000000"/>
          <w:sz w:val="21"/>
          <w:szCs w:val="21"/>
        </w:rPr>
        <w:t xml:space="preserve"> Zarządu Powiatu We Włocławku z dnia </w:t>
      </w:r>
      <w:r w:rsidR="005B1165" w:rsidRPr="00CA2DE9">
        <w:rPr>
          <w:rFonts w:asciiTheme="majorHAnsi" w:hAnsiTheme="majorHAnsi" w:cstheme="majorHAnsi"/>
          <w:bCs/>
          <w:color w:val="000000"/>
          <w:sz w:val="21"/>
          <w:szCs w:val="21"/>
        </w:rPr>
        <w:t>06</w:t>
      </w:r>
      <w:r w:rsidR="005B1165" w:rsidRPr="00CA2DE9">
        <w:rPr>
          <w:rFonts w:asciiTheme="majorHAnsi" w:hAnsiTheme="majorHAnsi" w:cstheme="majorHAnsi"/>
          <w:bCs/>
          <w:color w:val="000000"/>
          <w:sz w:val="21"/>
          <w:szCs w:val="21"/>
        </w:rPr>
        <w:t xml:space="preserve"> października 202</w:t>
      </w:r>
      <w:r w:rsidR="005B1165" w:rsidRPr="00CA2DE9">
        <w:rPr>
          <w:rFonts w:asciiTheme="majorHAnsi" w:hAnsiTheme="majorHAnsi" w:cstheme="majorHAnsi"/>
          <w:bCs/>
          <w:color w:val="000000"/>
          <w:sz w:val="21"/>
          <w:szCs w:val="21"/>
        </w:rPr>
        <w:t>3</w:t>
      </w:r>
      <w:r w:rsidR="005B1165" w:rsidRPr="00CA2DE9">
        <w:rPr>
          <w:rFonts w:asciiTheme="majorHAnsi" w:hAnsiTheme="majorHAnsi" w:cstheme="majorHAnsi"/>
          <w:bCs/>
          <w:color w:val="000000"/>
          <w:sz w:val="21"/>
          <w:szCs w:val="21"/>
        </w:rPr>
        <w:t xml:space="preserve"> r. w sprawie wyznaczenia jednostki organizacyjnej właściwej do przeprowadzenia postępowania i udzielenia zamówienia publicznego na kompleksową dostawę energii elektrycznej (wraz z usługą dystrybucji) dla potrzeb jednostek organizacyjnych Powiatu Włocławskiego i Powiatowego Urzędu Pracy we Włocławku oraz powierzenia czynności kierownika zamawiającego,</w:t>
      </w:r>
    </w:p>
    <w:p w14:paraId="62FDCDFD" w14:textId="77777777" w:rsidR="005B1165" w:rsidRPr="00CA2DE9" w:rsidRDefault="005B1165" w:rsidP="005B1165">
      <w:pPr>
        <w:pBdr>
          <w:top w:val="nil"/>
          <w:left w:val="nil"/>
          <w:bottom w:val="nil"/>
          <w:right w:val="nil"/>
          <w:between w:val="nil"/>
        </w:pBdr>
        <w:spacing w:line="280" w:lineRule="atLeast"/>
        <w:ind w:left="0" w:right="-158" w:hanging="2"/>
        <w:jc w:val="both"/>
        <w:rPr>
          <w:rFonts w:asciiTheme="majorHAnsi" w:hAnsiTheme="majorHAnsi" w:cstheme="majorHAnsi"/>
          <w:bCs/>
          <w:color w:val="000000"/>
          <w:sz w:val="21"/>
          <w:szCs w:val="21"/>
        </w:rPr>
      </w:pPr>
      <w:r w:rsidRPr="00CA2DE9">
        <w:rPr>
          <w:rFonts w:asciiTheme="majorHAnsi" w:hAnsiTheme="majorHAnsi" w:cstheme="majorHAnsi"/>
          <w:bCs/>
          <w:color w:val="000000"/>
          <w:sz w:val="21"/>
          <w:szCs w:val="21"/>
        </w:rPr>
        <w:t>reprezentowanym przez:</w:t>
      </w:r>
    </w:p>
    <w:p w14:paraId="3DD442F8" w14:textId="77777777" w:rsidR="005B1165" w:rsidRPr="005B1165" w:rsidRDefault="005B1165" w:rsidP="005B1165">
      <w:pPr>
        <w:pBdr>
          <w:top w:val="nil"/>
          <w:left w:val="nil"/>
          <w:bottom w:val="nil"/>
          <w:right w:val="nil"/>
          <w:between w:val="nil"/>
        </w:pBdr>
        <w:spacing w:line="280" w:lineRule="atLeast"/>
        <w:ind w:left="0" w:right="-158" w:hanging="2"/>
        <w:jc w:val="both"/>
        <w:rPr>
          <w:rFonts w:asciiTheme="majorHAnsi" w:hAnsiTheme="majorHAnsi" w:cstheme="majorHAnsi"/>
          <w:b/>
          <w:color w:val="000000"/>
          <w:sz w:val="21"/>
          <w:szCs w:val="21"/>
        </w:rPr>
      </w:pPr>
      <w:r w:rsidRPr="005B1165">
        <w:rPr>
          <w:rFonts w:asciiTheme="majorHAnsi" w:hAnsiTheme="majorHAnsi" w:cstheme="majorHAnsi"/>
          <w:b/>
          <w:color w:val="000000"/>
          <w:sz w:val="21"/>
          <w:szCs w:val="21"/>
        </w:rPr>
        <w:t xml:space="preserve">Romana Gołębiewskiego - Starostę Włocławskiego, </w:t>
      </w:r>
    </w:p>
    <w:p w14:paraId="1319F8B1" w14:textId="77777777" w:rsidR="005B1165" w:rsidRPr="005B1165" w:rsidRDefault="005B1165" w:rsidP="005B1165">
      <w:pPr>
        <w:pBdr>
          <w:top w:val="nil"/>
          <w:left w:val="nil"/>
          <w:bottom w:val="nil"/>
          <w:right w:val="nil"/>
          <w:between w:val="nil"/>
        </w:pBdr>
        <w:spacing w:line="280" w:lineRule="atLeast"/>
        <w:ind w:left="0" w:right="-158" w:hanging="2"/>
        <w:jc w:val="both"/>
        <w:rPr>
          <w:rFonts w:asciiTheme="majorHAnsi" w:hAnsiTheme="majorHAnsi" w:cstheme="majorHAnsi"/>
          <w:b/>
          <w:color w:val="000000"/>
          <w:sz w:val="21"/>
          <w:szCs w:val="21"/>
        </w:rPr>
      </w:pPr>
      <w:r w:rsidRPr="005B1165">
        <w:rPr>
          <w:rFonts w:asciiTheme="majorHAnsi" w:hAnsiTheme="majorHAnsi" w:cstheme="majorHAnsi"/>
          <w:b/>
          <w:color w:val="000000"/>
          <w:sz w:val="21"/>
          <w:szCs w:val="21"/>
        </w:rPr>
        <w:t xml:space="preserve">Jana </w:t>
      </w:r>
      <w:proofErr w:type="spellStart"/>
      <w:r w:rsidRPr="005B1165">
        <w:rPr>
          <w:rFonts w:asciiTheme="majorHAnsi" w:hAnsiTheme="majorHAnsi" w:cstheme="majorHAnsi"/>
          <w:b/>
          <w:color w:val="000000"/>
          <w:sz w:val="21"/>
          <w:szCs w:val="21"/>
        </w:rPr>
        <w:t>Ambrożewicza</w:t>
      </w:r>
      <w:proofErr w:type="spellEnd"/>
      <w:r w:rsidRPr="005B1165">
        <w:rPr>
          <w:rFonts w:asciiTheme="majorHAnsi" w:hAnsiTheme="majorHAnsi" w:cstheme="majorHAnsi"/>
          <w:b/>
          <w:color w:val="000000"/>
          <w:sz w:val="21"/>
          <w:szCs w:val="21"/>
        </w:rPr>
        <w:t xml:space="preserve">  – Wicestarostę,</w:t>
      </w:r>
    </w:p>
    <w:p w14:paraId="00000009" w14:textId="2A5E9072" w:rsidR="00776931" w:rsidRPr="0029786D" w:rsidRDefault="005B1165" w:rsidP="005B1165">
      <w:pPr>
        <w:pBdr>
          <w:top w:val="nil"/>
          <w:left w:val="nil"/>
          <w:bottom w:val="nil"/>
          <w:right w:val="nil"/>
          <w:between w:val="nil"/>
        </w:pBdr>
        <w:spacing w:line="280" w:lineRule="atLeast"/>
        <w:ind w:left="0" w:right="-158" w:hanging="2"/>
        <w:jc w:val="both"/>
        <w:rPr>
          <w:rFonts w:asciiTheme="majorHAnsi" w:hAnsiTheme="majorHAnsi" w:cstheme="majorHAnsi"/>
          <w:color w:val="000000"/>
          <w:sz w:val="21"/>
          <w:szCs w:val="21"/>
        </w:rPr>
      </w:pPr>
      <w:r w:rsidRPr="00CA2DE9">
        <w:rPr>
          <w:rFonts w:asciiTheme="majorHAnsi" w:hAnsiTheme="majorHAnsi" w:cstheme="majorHAnsi"/>
          <w:bCs/>
          <w:color w:val="000000"/>
          <w:sz w:val="21"/>
          <w:szCs w:val="21"/>
        </w:rPr>
        <w:t>zwanym dalej</w:t>
      </w:r>
      <w:r w:rsidRPr="005B1165">
        <w:rPr>
          <w:rFonts w:asciiTheme="majorHAnsi" w:hAnsiTheme="majorHAnsi" w:cstheme="majorHAnsi"/>
          <w:b/>
          <w:color w:val="000000"/>
          <w:sz w:val="21"/>
          <w:szCs w:val="21"/>
        </w:rPr>
        <w:t xml:space="preserve"> „Zamawiającym”,</w:t>
      </w:r>
    </w:p>
    <w:p w14:paraId="0000000A" w14:textId="77777777" w:rsidR="00776931" w:rsidRPr="0029786D" w:rsidRDefault="00F555EC" w:rsidP="0029786D">
      <w:pPr>
        <w:pBdr>
          <w:top w:val="nil"/>
          <w:left w:val="nil"/>
          <w:bottom w:val="nil"/>
          <w:right w:val="nil"/>
          <w:between w:val="nil"/>
        </w:pBdr>
        <w:spacing w:line="280" w:lineRule="atLeast"/>
        <w:ind w:left="0" w:hanging="2"/>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a</w:t>
      </w:r>
    </w:p>
    <w:p w14:paraId="0000000B" w14:textId="652C5C0A" w:rsidR="00776931" w:rsidRPr="0029786D" w:rsidRDefault="00CE50DB" w:rsidP="0029786D">
      <w:pPr>
        <w:pBdr>
          <w:top w:val="nil"/>
          <w:left w:val="nil"/>
          <w:bottom w:val="nil"/>
          <w:right w:val="nil"/>
          <w:between w:val="nil"/>
        </w:pBdr>
        <w:spacing w:line="280" w:lineRule="atLeast"/>
        <w:ind w:left="0" w:hanging="2"/>
        <w:jc w:val="both"/>
        <w:rPr>
          <w:rFonts w:asciiTheme="majorHAnsi" w:hAnsiTheme="majorHAnsi" w:cstheme="majorHAnsi"/>
          <w:color w:val="000000"/>
          <w:sz w:val="21"/>
          <w:szCs w:val="21"/>
        </w:rPr>
      </w:pPr>
      <w:r w:rsidRPr="0029786D">
        <w:rPr>
          <w:rFonts w:asciiTheme="majorHAnsi" w:hAnsiTheme="majorHAnsi" w:cstheme="majorHAnsi"/>
          <w:b/>
          <w:color w:val="000000"/>
          <w:sz w:val="21"/>
          <w:szCs w:val="21"/>
          <w:highlight w:val="lightGray"/>
        </w:rPr>
        <w:t>__________</w:t>
      </w:r>
      <w:r w:rsidR="00F555EC" w:rsidRPr="0029786D">
        <w:rPr>
          <w:rFonts w:asciiTheme="majorHAnsi" w:hAnsiTheme="majorHAnsi" w:cstheme="majorHAnsi"/>
          <w:color w:val="000000"/>
          <w:sz w:val="21"/>
          <w:szCs w:val="21"/>
        </w:rPr>
        <w:t xml:space="preserve">z siedzibą w </w:t>
      </w:r>
      <w:r w:rsidRPr="0029786D">
        <w:rPr>
          <w:rFonts w:asciiTheme="majorHAnsi" w:hAnsiTheme="majorHAnsi" w:cstheme="majorHAnsi"/>
          <w:b/>
          <w:color w:val="000000"/>
          <w:sz w:val="21"/>
          <w:szCs w:val="21"/>
          <w:highlight w:val="lightGray"/>
        </w:rPr>
        <w:t>__________</w:t>
      </w:r>
      <w:r w:rsidR="00F555EC" w:rsidRPr="0029786D">
        <w:rPr>
          <w:rFonts w:asciiTheme="majorHAnsi" w:hAnsiTheme="majorHAnsi" w:cstheme="majorHAnsi"/>
          <w:color w:val="000000"/>
          <w:sz w:val="21"/>
          <w:szCs w:val="21"/>
        </w:rPr>
        <w:t xml:space="preserve"> zarejestrowaną w </w:t>
      </w:r>
      <w:r w:rsidRPr="0029786D">
        <w:rPr>
          <w:rFonts w:asciiTheme="majorHAnsi" w:hAnsiTheme="majorHAnsi" w:cstheme="majorHAnsi"/>
          <w:b/>
          <w:color w:val="000000"/>
          <w:sz w:val="21"/>
          <w:szCs w:val="21"/>
          <w:highlight w:val="lightGray"/>
        </w:rPr>
        <w:t>__________</w:t>
      </w:r>
      <w:r w:rsidR="00F555EC" w:rsidRPr="0029786D">
        <w:rPr>
          <w:rFonts w:asciiTheme="majorHAnsi" w:hAnsiTheme="majorHAnsi" w:cstheme="majorHAnsi"/>
          <w:color w:val="000000"/>
          <w:sz w:val="21"/>
          <w:szCs w:val="21"/>
        </w:rPr>
        <w:t xml:space="preserve">pod nr </w:t>
      </w:r>
      <w:r w:rsidRPr="0029786D">
        <w:rPr>
          <w:rFonts w:asciiTheme="majorHAnsi" w:hAnsiTheme="majorHAnsi" w:cstheme="majorHAnsi"/>
          <w:b/>
          <w:color w:val="000000"/>
          <w:sz w:val="21"/>
          <w:szCs w:val="21"/>
          <w:highlight w:val="lightGray"/>
        </w:rPr>
        <w:t>__________</w:t>
      </w:r>
      <w:r w:rsidR="00CA2DE9">
        <w:rPr>
          <w:rFonts w:asciiTheme="majorHAnsi" w:hAnsiTheme="majorHAnsi" w:cstheme="majorHAnsi"/>
          <w:color w:val="000000"/>
          <w:sz w:val="21"/>
          <w:szCs w:val="21"/>
        </w:rPr>
        <w:t>Nr</w:t>
      </w:r>
      <w:r w:rsidR="00F555EC" w:rsidRPr="0029786D">
        <w:rPr>
          <w:rFonts w:asciiTheme="majorHAnsi" w:hAnsiTheme="majorHAnsi" w:cstheme="majorHAnsi"/>
          <w:color w:val="000000"/>
          <w:sz w:val="21"/>
          <w:szCs w:val="21"/>
        </w:rPr>
        <w:t xml:space="preserve"> NIP</w:t>
      </w:r>
      <w:r w:rsidR="00CA2DE9">
        <w:rPr>
          <w:rFonts w:asciiTheme="majorHAnsi" w:hAnsiTheme="majorHAnsi" w:cstheme="majorHAnsi"/>
          <w:color w:val="000000"/>
          <w:sz w:val="21"/>
          <w:szCs w:val="21"/>
        </w:rPr>
        <w:t>:</w:t>
      </w:r>
      <w:r w:rsidR="00F555EC" w:rsidRPr="0029786D">
        <w:rPr>
          <w:rFonts w:asciiTheme="majorHAnsi" w:hAnsiTheme="majorHAnsi" w:cstheme="majorHAnsi"/>
          <w:color w:val="000000"/>
          <w:sz w:val="21"/>
          <w:szCs w:val="21"/>
        </w:rPr>
        <w:t xml:space="preserve"> </w:t>
      </w:r>
      <w:r w:rsidRPr="0029786D">
        <w:rPr>
          <w:rFonts w:asciiTheme="majorHAnsi" w:hAnsiTheme="majorHAnsi" w:cstheme="majorHAnsi"/>
          <w:b/>
          <w:color w:val="000000"/>
          <w:sz w:val="21"/>
          <w:szCs w:val="21"/>
          <w:highlight w:val="lightGray"/>
        </w:rPr>
        <w:t>__________</w:t>
      </w:r>
      <w:r w:rsidR="00CA2DE9">
        <w:rPr>
          <w:rFonts w:asciiTheme="majorHAnsi" w:hAnsiTheme="majorHAnsi" w:cstheme="majorHAnsi"/>
          <w:color w:val="000000"/>
          <w:sz w:val="21"/>
          <w:szCs w:val="21"/>
        </w:rPr>
        <w:t>Nr</w:t>
      </w:r>
      <w:r w:rsidR="00F555EC" w:rsidRPr="0029786D">
        <w:rPr>
          <w:rFonts w:asciiTheme="majorHAnsi" w:hAnsiTheme="majorHAnsi" w:cstheme="majorHAnsi"/>
          <w:color w:val="000000"/>
          <w:sz w:val="21"/>
          <w:szCs w:val="21"/>
        </w:rPr>
        <w:t xml:space="preserve"> REGON</w:t>
      </w:r>
      <w:r w:rsidR="00CA2DE9">
        <w:rPr>
          <w:rFonts w:asciiTheme="majorHAnsi" w:hAnsiTheme="majorHAnsi" w:cstheme="majorHAnsi"/>
          <w:color w:val="000000"/>
          <w:sz w:val="21"/>
          <w:szCs w:val="21"/>
        </w:rPr>
        <w:t>:</w:t>
      </w:r>
      <w:r w:rsidR="00F555EC" w:rsidRPr="0029786D">
        <w:rPr>
          <w:rFonts w:asciiTheme="majorHAnsi" w:hAnsiTheme="majorHAnsi" w:cstheme="majorHAnsi"/>
          <w:color w:val="000000"/>
          <w:sz w:val="21"/>
          <w:szCs w:val="21"/>
        </w:rPr>
        <w:t xml:space="preserve"> </w:t>
      </w:r>
      <w:r w:rsidRPr="0029786D">
        <w:rPr>
          <w:rFonts w:asciiTheme="majorHAnsi" w:hAnsiTheme="majorHAnsi" w:cstheme="majorHAnsi"/>
          <w:b/>
          <w:color w:val="000000"/>
          <w:sz w:val="21"/>
          <w:szCs w:val="21"/>
          <w:highlight w:val="lightGray"/>
        </w:rPr>
        <w:t>__________</w:t>
      </w:r>
      <w:r w:rsidR="00F555EC" w:rsidRPr="0029786D">
        <w:rPr>
          <w:rFonts w:asciiTheme="majorHAnsi" w:hAnsiTheme="majorHAnsi" w:cstheme="majorHAnsi"/>
          <w:color w:val="000000"/>
          <w:sz w:val="21"/>
          <w:szCs w:val="21"/>
        </w:rPr>
        <w:t>kapitał zakładowy</w:t>
      </w:r>
      <w:r w:rsidRPr="0029786D">
        <w:rPr>
          <w:rFonts w:asciiTheme="majorHAnsi" w:hAnsiTheme="majorHAnsi" w:cstheme="majorHAnsi"/>
          <w:color w:val="000000"/>
          <w:sz w:val="21"/>
          <w:szCs w:val="21"/>
        </w:rPr>
        <w:t xml:space="preserve"> </w:t>
      </w:r>
      <w:r w:rsidRPr="0029786D">
        <w:rPr>
          <w:rFonts w:asciiTheme="majorHAnsi" w:hAnsiTheme="majorHAnsi" w:cstheme="majorHAnsi"/>
          <w:b/>
          <w:color w:val="000000"/>
          <w:sz w:val="21"/>
          <w:szCs w:val="21"/>
          <w:highlight w:val="lightGray"/>
        </w:rPr>
        <w:t>__________</w:t>
      </w:r>
      <w:r w:rsidRPr="0029786D">
        <w:rPr>
          <w:rFonts w:asciiTheme="majorHAnsi" w:hAnsiTheme="majorHAnsi" w:cstheme="majorHAnsi"/>
          <w:b/>
          <w:color w:val="000000"/>
          <w:sz w:val="21"/>
          <w:szCs w:val="21"/>
        </w:rPr>
        <w:t xml:space="preserve"> </w:t>
      </w:r>
      <w:r w:rsidR="00F555EC" w:rsidRPr="0029786D">
        <w:rPr>
          <w:rFonts w:asciiTheme="majorHAnsi" w:hAnsiTheme="majorHAnsi" w:cstheme="majorHAnsi"/>
          <w:color w:val="000000"/>
          <w:sz w:val="21"/>
          <w:szCs w:val="21"/>
        </w:rPr>
        <w:t>,posiadającą/</w:t>
      </w:r>
      <w:proofErr w:type="spellStart"/>
      <w:r w:rsidR="00F555EC" w:rsidRPr="0029786D">
        <w:rPr>
          <w:rFonts w:asciiTheme="majorHAnsi" w:hAnsiTheme="majorHAnsi" w:cstheme="majorHAnsi"/>
          <w:color w:val="000000"/>
          <w:sz w:val="21"/>
          <w:szCs w:val="21"/>
        </w:rPr>
        <w:t>ym</w:t>
      </w:r>
      <w:proofErr w:type="spellEnd"/>
      <w:r w:rsidR="00F555EC" w:rsidRPr="0029786D">
        <w:rPr>
          <w:rFonts w:asciiTheme="majorHAnsi" w:hAnsiTheme="majorHAnsi" w:cstheme="majorHAnsi"/>
          <w:color w:val="000000"/>
          <w:sz w:val="21"/>
          <w:szCs w:val="21"/>
        </w:rPr>
        <w:t xml:space="preserve"> koncesję na obrót energią elektryczną, </w:t>
      </w:r>
    </w:p>
    <w:p w14:paraId="0000000C" w14:textId="77777777" w:rsidR="00776931" w:rsidRPr="0029786D" w:rsidRDefault="00F555EC" w:rsidP="0029786D">
      <w:pPr>
        <w:pBdr>
          <w:top w:val="nil"/>
          <w:left w:val="nil"/>
          <w:bottom w:val="nil"/>
          <w:right w:val="nil"/>
          <w:between w:val="nil"/>
        </w:pBdr>
        <w:spacing w:line="280" w:lineRule="atLeast"/>
        <w:ind w:left="0" w:hanging="2"/>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reprezentowaną/</w:t>
      </w:r>
      <w:proofErr w:type="spellStart"/>
      <w:r w:rsidRPr="0029786D">
        <w:rPr>
          <w:rFonts w:asciiTheme="majorHAnsi" w:hAnsiTheme="majorHAnsi" w:cstheme="majorHAnsi"/>
          <w:color w:val="000000"/>
          <w:sz w:val="21"/>
          <w:szCs w:val="21"/>
        </w:rPr>
        <w:t>nym</w:t>
      </w:r>
      <w:proofErr w:type="spellEnd"/>
      <w:r w:rsidRPr="0029786D">
        <w:rPr>
          <w:rFonts w:asciiTheme="majorHAnsi" w:hAnsiTheme="majorHAnsi" w:cstheme="majorHAnsi"/>
          <w:color w:val="000000"/>
          <w:sz w:val="21"/>
          <w:szCs w:val="21"/>
        </w:rPr>
        <w:t xml:space="preserve"> przez:</w:t>
      </w:r>
    </w:p>
    <w:p w14:paraId="047538FA" w14:textId="77777777" w:rsidR="00CE50DB" w:rsidRPr="0029786D" w:rsidRDefault="00CE50DB" w:rsidP="0029786D">
      <w:pPr>
        <w:pBdr>
          <w:top w:val="nil"/>
          <w:left w:val="nil"/>
          <w:bottom w:val="nil"/>
          <w:right w:val="nil"/>
          <w:between w:val="nil"/>
        </w:pBdr>
        <w:spacing w:line="280" w:lineRule="atLeast"/>
        <w:ind w:left="0" w:hanging="2"/>
        <w:jc w:val="both"/>
        <w:rPr>
          <w:rFonts w:asciiTheme="majorHAnsi" w:hAnsiTheme="majorHAnsi" w:cstheme="majorHAnsi"/>
          <w:b/>
          <w:color w:val="000000"/>
          <w:sz w:val="21"/>
          <w:szCs w:val="21"/>
        </w:rPr>
      </w:pPr>
      <w:r w:rsidRPr="0029786D">
        <w:rPr>
          <w:rFonts w:asciiTheme="majorHAnsi" w:hAnsiTheme="majorHAnsi" w:cstheme="majorHAnsi"/>
          <w:b/>
          <w:color w:val="000000"/>
          <w:sz w:val="21"/>
          <w:szCs w:val="21"/>
          <w:highlight w:val="lightGray"/>
        </w:rPr>
        <w:t>__________</w:t>
      </w:r>
    </w:p>
    <w:p w14:paraId="7B14BE21" w14:textId="77777777" w:rsidR="00CE50DB" w:rsidRPr="0029786D" w:rsidRDefault="00CE50DB" w:rsidP="0029786D">
      <w:pPr>
        <w:pBdr>
          <w:top w:val="nil"/>
          <w:left w:val="nil"/>
          <w:bottom w:val="nil"/>
          <w:right w:val="nil"/>
          <w:between w:val="nil"/>
        </w:pBdr>
        <w:spacing w:line="280" w:lineRule="atLeast"/>
        <w:ind w:left="0" w:hanging="2"/>
        <w:jc w:val="both"/>
        <w:rPr>
          <w:rFonts w:asciiTheme="majorHAnsi" w:hAnsiTheme="majorHAnsi" w:cstheme="majorHAnsi"/>
          <w:b/>
          <w:color w:val="000000"/>
          <w:sz w:val="21"/>
          <w:szCs w:val="21"/>
        </w:rPr>
      </w:pPr>
      <w:r w:rsidRPr="0029786D">
        <w:rPr>
          <w:rFonts w:asciiTheme="majorHAnsi" w:hAnsiTheme="majorHAnsi" w:cstheme="majorHAnsi"/>
          <w:b/>
          <w:color w:val="000000"/>
          <w:sz w:val="21"/>
          <w:szCs w:val="21"/>
          <w:highlight w:val="lightGray"/>
        </w:rPr>
        <w:t>__________</w:t>
      </w:r>
      <w:r w:rsidRPr="0029786D">
        <w:rPr>
          <w:rFonts w:asciiTheme="majorHAnsi" w:hAnsiTheme="majorHAnsi" w:cstheme="majorHAnsi"/>
          <w:b/>
          <w:color w:val="000000"/>
          <w:sz w:val="21"/>
          <w:szCs w:val="21"/>
        </w:rPr>
        <w:t xml:space="preserve"> </w:t>
      </w:r>
    </w:p>
    <w:p w14:paraId="0000000F" w14:textId="41FBFC8E" w:rsidR="00776931" w:rsidRPr="0029786D" w:rsidRDefault="00F555EC" w:rsidP="0029786D">
      <w:pPr>
        <w:pBdr>
          <w:top w:val="nil"/>
          <w:left w:val="nil"/>
          <w:bottom w:val="nil"/>
          <w:right w:val="nil"/>
          <w:between w:val="nil"/>
        </w:pBdr>
        <w:spacing w:line="280" w:lineRule="atLeast"/>
        <w:ind w:left="0" w:hanging="2"/>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zwaną/</w:t>
      </w:r>
      <w:proofErr w:type="spellStart"/>
      <w:r w:rsidRPr="0029786D">
        <w:rPr>
          <w:rFonts w:asciiTheme="majorHAnsi" w:hAnsiTheme="majorHAnsi" w:cstheme="majorHAnsi"/>
          <w:color w:val="000000"/>
          <w:sz w:val="21"/>
          <w:szCs w:val="21"/>
        </w:rPr>
        <w:t>ym</w:t>
      </w:r>
      <w:proofErr w:type="spellEnd"/>
      <w:r w:rsidRPr="0029786D">
        <w:rPr>
          <w:rFonts w:asciiTheme="majorHAnsi" w:hAnsiTheme="majorHAnsi" w:cstheme="majorHAnsi"/>
          <w:color w:val="000000"/>
          <w:sz w:val="21"/>
          <w:szCs w:val="21"/>
        </w:rPr>
        <w:t xml:space="preserve"> dalej „</w:t>
      </w:r>
      <w:r w:rsidRPr="0029786D">
        <w:rPr>
          <w:rFonts w:asciiTheme="majorHAnsi" w:hAnsiTheme="majorHAnsi" w:cstheme="majorHAnsi"/>
          <w:b/>
          <w:color w:val="000000"/>
          <w:sz w:val="21"/>
          <w:szCs w:val="21"/>
        </w:rPr>
        <w:t>Wykonawcą</w:t>
      </w:r>
      <w:r w:rsidRPr="0029786D">
        <w:rPr>
          <w:rFonts w:asciiTheme="majorHAnsi" w:hAnsiTheme="majorHAnsi" w:cstheme="majorHAnsi"/>
          <w:color w:val="000000"/>
          <w:sz w:val="21"/>
          <w:szCs w:val="21"/>
        </w:rPr>
        <w:t>”,</w:t>
      </w:r>
    </w:p>
    <w:p w14:paraId="00000010" w14:textId="77777777" w:rsidR="00776931" w:rsidRPr="0029786D" w:rsidRDefault="00F555EC" w:rsidP="0029786D">
      <w:pPr>
        <w:pBdr>
          <w:top w:val="nil"/>
          <w:left w:val="nil"/>
          <w:bottom w:val="nil"/>
          <w:right w:val="nil"/>
          <w:between w:val="nil"/>
        </w:pBdr>
        <w:spacing w:line="280" w:lineRule="atLeast"/>
        <w:ind w:left="0" w:hanging="2"/>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W treści umowy </w:t>
      </w:r>
      <w:r w:rsidRPr="0029786D">
        <w:rPr>
          <w:rFonts w:asciiTheme="majorHAnsi" w:hAnsiTheme="majorHAnsi" w:cstheme="majorHAnsi"/>
          <w:b/>
          <w:color w:val="000000"/>
          <w:sz w:val="21"/>
          <w:szCs w:val="21"/>
        </w:rPr>
        <w:t>Zamawiający</w:t>
      </w:r>
      <w:r w:rsidRPr="0029786D">
        <w:rPr>
          <w:rFonts w:asciiTheme="majorHAnsi" w:hAnsiTheme="majorHAnsi" w:cstheme="majorHAnsi"/>
          <w:color w:val="000000"/>
          <w:sz w:val="21"/>
          <w:szCs w:val="21"/>
        </w:rPr>
        <w:t xml:space="preserve"> oraz </w:t>
      </w:r>
      <w:r w:rsidRPr="0029786D">
        <w:rPr>
          <w:rFonts w:asciiTheme="majorHAnsi" w:hAnsiTheme="majorHAnsi" w:cstheme="majorHAnsi"/>
          <w:b/>
          <w:color w:val="000000"/>
          <w:sz w:val="21"/>
          <w:szCs w:val="21"/>
        </w:rPr>
        <w:t>Wykonawca</w:t>
      </w:r>
      <w:r w:rsidRPr="0029786D">
        <w:rPr>
          <w:rFonts w:asciiTheme="majorHAnsi" w:hAnsiTheme="majorHAnsi" w:cstheme="majorHAnsi"/>
          <w:color w:val="000000"/>
          <w:sz w:val="21"/>
          <w:szCs w:val="21"/>
        </w:rPr>
        <w:t xml:space="preserve"> zwani są również </w:t>
      </w:r>
      <w:r w:rsidRPr="0029786D">
        <w:rPr>
          <w:rFonts w:asciiTheme="majorHAnsi" w:hAnsiTheme="majorHAnsi" w:cstheme="majorHAnsi"/>
          <w:b/>
          <w:color w:val="000000"/>
          <w:sz w:val="21"/>
          <w:szCs w:val="21"/>
        </w:rPr>
        <w:t>Stronami</w:t>
      </w:r>
      <w:r w:rsidRPr="0029786D">
        <w:rPr>
          <w:rFonts w:asciiTheme="majorHAnsi" w:hAnsiTheme="majorHAnsi" w:cstheme="majorHAnsi"/>
          <w:color w:val="000000"/>
          <w:sz w:val="21"/>
          <w:szCs w:val="21"/>
        </w:rPr>
        <w:t>.</w:t>
      </w:r>
    </w:p>
    <w:p w14:paraId="00000011" w14:textId="77777777" w:rsidR="00776931" w:rsidRPr="0029786D" w:rsidRDefault="00776931" w:rsidP="0029786D">
      <w:pPr>
        <w:pBdr>
          <w:top w:val="nil"/>
          <w:left w:val="nil"/>
          <w:bottom w:val="nil"/>
          <w:right w:val="nil"/>
          <w:between w:val="nil"/>
        </w:pBdr>
        <w:spacing w:line="280" w:lineRule="atLeast"/>
        <w:ind w:left="0" w:hanging="2"/>
        <w:jc w:val="both"/>
        <w:rPr>
          <w:rFonts w:asciiTheme="majorHAnsi" w:hAnsiTheme="majorHAnsi" w:cstheme="majorHAnsi"/>
          <w:color w:val="000000"/>
          <w:sz w:val="21"/>
          <w:szCs w:val="21"/>
        </w:rPr>
      </w:pPr>
    </w:p>
    <w:p w14:paraId="00000012" w14:textId="77777777" w:rsidR="00776931" w:rsidRPr="0029786D" w:rsidRDefault="00776931" w:rsidP="0029786D">
      <w:pPr>
        <w:pBdr>
          <w:top w:val="nil"/>
          <w:left w:val="nil"/>
          <w:bottom w:val="nil"/>
          <w:right w:val="nil"/>
          <w:between w:val="nil"/>
        </w:pBdr>
        <w:spacing w:line="280" w:lineRule="atLeast"/>
        <w:ind w:left="0" w:hanging="2"/>
        <w:jc w:val="both"/>
        <w:rPr>
          <w:rFonts w:asciiTheme="majorHAnsi" w:hAnsiTheme="majorHAnsi" w:cstheme="majorHAnsi"/>
          <w:color w:val="000000"/>
          <w:sz w:val="21"/>
          <w:szCs w:val="21"/>
        </w:rPr>
      </w:pPr>
    </w:p>
    <w:p w14:paraId="663D9291" w14:textId="46BAC6B9" w:rsidR="00CA2DE9" w:rsidRPr="00CA2DE9" w:rsidRDefault="00F555EC" w:rsidP="00CA2DE9">
      <w:pPr>
        <w:pBdr>
          <w:top w:val="nil"/>
          <w:left w:val="nil"/>
          <w:bottom w:val="nil"/>
          <w:right w:val="nil"/>
          <w:between w:val="nil"/>
        </w:pBdr>
        <w:spacing w:line="280" w:lineRule="atLeast"/>
        <w:ind w:left="0" w:hanging="2"/>
        <w:jc w:val="both"/>
        <w:rPr>
          <w:rFonts w:asciiTheme="majorHAnsi" w:hAnsiTheme="majorHAnsi" w:cstheme="majorHAnsi"/>
          <w:b/>
          <w:color w:val="000000"/>
          <w:sz w:val="21"/>
          <w:szCs w:val="21"/>
        </w:rPr>
      </w:pPr>
      <w:r w:rsidRPr="0029786D">
        <w:rPr>
          <w:rFonts w:asciiTheme="majorHAnsi" w:hAnsiTheme="majorHAnsi" w:cstheme="majorHAnsi"/>
          <w:color w:val="000000"/>
          <w:sz w:val="21"/>
          <w:szCs w:val="21"/>
        </w:rPr>
        <w:t xml:space="preserve">Niniejsza umowa zostaje zawarta w wyniku rozstrzygnięcia postępowania prowadzonego </w:t>
      </w:r>
      <w:r w:rsidR="00CE50DB" w:rsidRPr="0029786D">
        <w:rPr>
          <w:rFonts w:asciiTheme="majorHAnsi" w:hAnsiTheme="majorHAnsi" w:cstheme="majorHAnsi"/>
          <w:color w:val="000000"/>
          <w:sz w:val="21"/>
          <w:szCs w:val="21"/>
        </w:rPr>
        <w:t xml:space="preserve">w </w:t>
      </w:r>
      <w:r w:rsidRPr="0029786D">
        <w:rPr>
          <w:rFonts w:asciiTheme="majorHAnsi" w:hAnsiTheme="majorHAnsi" w:cstheme="majorHAnsi"/>
          <w:color w:val="000000"/>
          <w:sz w:val="21"/>
          <w:szCs w:val="21"/>
        </w:rPr>
        <w:t xml:space="preserve">trybie </w:t>
      </w:r>
      <w:r w:rsidR="00215DF5" w:rsidRPr="0029786D">
        <w:rPr>
          <w:rFonts w:asciiTheme="majorHAnsi" w:hAnsiTheme="majorHAnsi" w:cstheme="majorHAnsi"/>
          <w:color w:val="000000"/>
          <w:sz w:val="21"/>
          <w:szCs w:val="21"/>
        </w:rPr>
        <w:t>przetargu nieograniczonego</w:t>
      </w:r>
      <w:r w:rsidRPr="0029786D">
        <w:rPr>
          <w:rFonts w:asciiTheme="majorHAnsi" w:hAnsiTheme="majorHAnsi" w:cstheme="majorHAnsi"/>
          <w:color w:val="000000"/>
          <w:sz w:val="21"/>
          <w:szCs w:val="21"/>
        </w:rPr>
        <w:t>, zgodnie z ustawą z dnia 11 września 2019 r. Prawo zamówień publicznych</w:t>
      </w:r>
      <w:r w:rsidR="00966F4A" w:rsidRPr="0029786D">
        <w:rPr>
          <w:rFonts w:asciiTheme="majorHAnsi" w:hAnsiTheme="majorHAnsi" w:cstheme="majorHAnsi"/>
          <w:color w:val="000000"/>
          <w:sz w:val="21"/>
          <w:szCs w:val="21"/>
        </w:rPr>
        <w:t xml:space="preserve"> (art. </w:t>
      </w:r>
      <w:r w:rsidR="00215DF5" w:rsidRPr="0029786D">
        <w:rPr>
          <w:rFonts w:asciiTheme="majorHAnsi" w:hAnsiTheme="majorHAnsi" w:cstheme="majorHAnsi"/>
          <w:color w:val="000000"/>
          <w:sz w:val="21"/>
          <w:szCs w:val="21"/>
        </w:rPr>
        <w:t>132</w:t>
      </w:r>
      <w:r w:rsidR="00966F4A" w:rsidRPr="0029786D">
        <w:rPr>
          <w:rFonts w:asciiTheme="majorHAnsi" w:hAnsiTheme="majorHAnsi" w:cstheme="majorHAnsi"/>
          <w:color w:val="000000"/>
          <w:sz w:val="21"/>
          <w:szCs w:val="21"/>
        </w:rPr>
        <w:t xml:space="preserve"> ustawy </w:t>
      </w:r>
      <w:proofErr w:type="spellStart"/>
      <w:r w:rsidR="00966F4A" w:rsidRPr="0029786D">
        <w:rPr>
          <w:rFonts w:asciiTheme="majorHAnsi" w:hAnsiTheme="majorHAnsi" w:cstheme="majorHAnsi"/>
          <w:color w:val="000000"/>
          <w:sz w:val="21"/>
          <w:szCs w:val="21"/>
        </w:rPr>
        <w:t>Pzp</w:t>
      </w:r>
      <w:proofErr w:type="spellEnd"/>
      <w:r w:rsidR="00966F4A" w:rsidRPr="0029786D">
        <w:rPr>
          <w:rFonts w:asciiTheme="majorHAnsi" w:hAnsiTheme="majorHAnsi" w:cstheme="majorHAnsi"/>
          <w:color w:val="000000"/>
          <w:sz w:val="21"/>
          <w:szCs w:val="21"/>
        </w:rPr>
        <w:t>)</w:t>
      </w:r>
      <w:r w:rsidR="00795196" w:rsidRPr="0029786D">
        <w:rPr>
          <w:rFonts w:asciiTheme="majorHAnsi" w:hAnsiTheme="majorHAnsi" w:cstheme="majorHAnsi"/>
          <w:color w:val="000000"/>
          <w:sz w:val="21"/>
          <w:szCs w:val="21"/>
        </w:rPr>
        <w:t xml:space="preserve">, prowadzonego pod nazwą </w:t>
      </w:r>
      <w:r w:rsidR="00CA2DE9" w:rsidRPr="00CA2DE9">
        <w:rPr>
          <w:rFonts w:asciiTheme="majorHAnsi" w:hAnsiTheme="majorHAnsi" w:cstheme="majorHAnsi"/>
          <w:b/>
          <w:color w:val="000000"/>
          <w:sz w:val="21"/>
          <w:szCs w:val="21"/>
        </w:rPr>
        <w:t xml:space="preserve">Kompleksowa dostawa energii elektrycznej (wraz z usługą dystrybucji) dla potrzeb jednostek organizacyjnych Powiatu Włocławskiego i Powiatowego Urzędu Pracy </w:t>
      </w:r>
    </w:p>
    <w:p w14:paraId="00000013" w14:textId="632CBF7B" w:rsidR="00776931" w:rsidRPr="0029786D" w:rsidRDefault="00CA2DE9" w:rsidP="00CA2DE9">
      <w:pPr>
        <w:pBdr>
          <w:top w:val="nil"/>
          <w:left w:val="nil"/>
          <w:bottom w:val="nil"/>
          <w:right w:val="nil"/>
          <w:between w:val="nil"/>
        </w:pBdr>
        <w:spacing w:line="280" w:lineRule="atLeast"/>
        <w:ind w:left="0" w:hanging="2"/>
        <w:jc w:val="both"/>
        <w:rPr>
          <w:rFonts w:asciiTheme="majorHAnsi" w:hAnsiTheme="majorHAnsi" w:cstheme="majorHAnsi"/>
          <w:color w:val="000000"/>
          <w:sz w:val="21"/>
          <w:szCs w:val="21"/>
        </w:rPr>
      </w:pPr>
      <w:r w:rsidRPr="00CA2DE9">
        <w:rPr>
          <w:rFonts w:asciiTheme="majorHAnsi" w:hAnsiTheme="majorHAnsi" w:cstheme="majorHAnsi"/>
          <w:b/>
          <w:color w:val="000000"/>
          <w:sz w:val="21"/>
          <w:szCs w:val="21"/>
        </w:rPr>
        <w:t>we Włocławku</w:t>
      </w:r>
      <w:r w:rsidR="0005472E" w:rsidRPr="0029786D">
        <w:rPr>
          <w:rFonts w:asciiTheme="majorHAnsi" w:hAnsiTheme="majorHAnsi" w:cstheme="majorHAnsi"/>
          <w:b/>
          <w:color w:val="000000"/>
          <w:sz w:val="21"/>
          <w:szCs w:val="21"/>
        </w:rPr>
        <w:t>.</w:t>
      </w:r>
    </w:p>
    <w:p w14:paraId="00000014" w14:textId="77777777" w:rsidR="00776931" w:rsidRPr="0029786D" w:rsidRDefault="00776931" w:rsidP="0029786D">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p>
    <w:p w14:paraId="00000015" w14:textId="77777777" w:rsidR="00776931" w:rsidRPr="0029786D" w:rsidRDefault="00F555EC" w:rsidP="0029786D">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29786D">
        <w:rPr>
          <w:rFonts w:asciiTheme="majorHAnsi" w:hAnsiTheme="majorHAnsi" w:cstheme="majorHAnsi"/>
          <w:b/>
          <w:color w:val="000000"/>
          <w:sz w:val="21"/>
          <w:szCs w:val="21"/>
        </w:rPr>
        <w:t>Postanowienia ogólne</w:t>
      </w:r>
    </w:p>
    <w:p w14:paraId="00000016" w14:textId="77777777" w:rsidR="00776931" w:rsidRPr="0029786D" w:rsidRDefault="00F555EC" w:rsidP="0029786D">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29786D">
        <w:rPr>
          <w:rFonts w:asciiTheme="majorHAnsi" w:hAnsiTheme="majorHAnsi" w:cstheme="majorHAnsi"/>
          <w:b/>
          <w:color w:val="000000"/>
          <w:sz w:val="21"/>
          <w:szCs w:val="21"/>
        </w:rPr>
        <w:t>§1</w:t>
      </w:r>
    </w:p>
    <w:p w14:paraId="00000017" w14:textId="3AA4B828" w:rsidR="00776931" w:rsidRPr="0029786D" w:rsidRDefault="00F555EC" w:rsidP="0029786D">
      <w:pPr>
        <w:pStyle w:val="Akapitzlist"/>
        <w:numPr>
          <w:ilvl w:val="0"/>
          <w:numId w:val="28"/>
        </w:numPr>
        <w:pBdr>
          <w:top w:val="nil"/>
          <w:left w:val="nil"/>
          <w:bottom w:val="nil"/>
          <w:right w:val="nil"/>
          <w:between w:val="nil"/>
        </w:pBdr>
        <w:spacing w:line="280" w:lineRule="atLeast"/>
        <w:ind w:leftChars="0" w:firstLineChars="0"/>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Jeżeli nic innego nie wynika z postanowień Umowy użyte w niej pojęcia oznaczają:</w:t>
      </w:r>
    </w:p>
    <w:p w14:paraId="17CC4DA0" w14:textId="620863C2" w:rsidR="00616067" w:rsidRPr="0029786D" w:rsidRDefault="00616067" w:rsidP="0029786D">
      <w:pPr>
        <w:numPr>
          <w:ilvl w:val="0"/>
          <w:numId w:val="19"/>
        </w:numPr>
        <w:pBdr>
          <w:top w:val="nil"/>
          <w:left w:val="nil"/>
          <w:bottom w:val="nil"/>
          <w:right w:val="nil"/>
          <w:between w:val="nil"/>
        </w:pBdr>
        <w:tabs>
          <w:tab w:val="left" w:pos="681"/>
          <w:tab w:val="left" w:pos="709"/>
        </w:tabs>
        <w:spacing w:line="280" w:lineRule="atLeast"/>
        <w:ind w:leftChars="0" w:left="709" w:firstLineChars="0" w:hanging="425"/>
        <w:jc w:val="both"/>
        <w:rPr>
          <w:rFonts w:asciiTheme="majorHAnsi" w:hAnsiTheme="majorHAnsi" w:cstheme="majorHAnsi"/>
          <w:color w:val="000000"/>
          <w:sz w:val="21"/>
          <w:szCs w:val="21"/>
        </w:rPr>
      </w:pPr>
      <w:r w:rsidRPr="0029786D">
        <w:rPr>
          <w:rFonts w:asciiTheme="majorHAnsi" w:hAnsiTheme="majorHAnsi" w:cstheme="majorHAnsi"/>
          <w:b/>
          <w:bCs/>
          <w:color w:val="000000"/>
          <w:sz w:val="21"/>
          <w:szCs w:val="21"/>
        </w:rPr>
        <w:t>Awaria w systemie</w:t>
      </w:r>
      <w:r w:rsidRPr="0029786D">
        <w:rPr>
          <w:rFonts w:asciiTheme="majorHAnsi" w:hAnsiTheme="majorHAnsi" w:cstheme="majorHAnsi"/>
          <w:color w:val="000000"/>
          <w:sz w:val="21"/>
          <w:szCs w:val="21"/>
        </w:rPr>
        <w:t xml:space="preserve"> – awaria systemu elektroenergetycznego lub stan awaryjny w systemie elektroenergetycznym, uniemożliwiający dystrybucję energii z zachowaniem warunków przewidzianych Umową, w szczególności uniemożliwiający dostarczanie energii elektrycznej w sposób bezpieczny i nieprzerwany, za którą </w:t>
      </w:r>
      <w:r w:rsidRPr="0029786D">
        <w:rPr>
          <w:rFonts w:asciiTheme="majorHAnsi" w:hAnsiTheme="majorHAnsi" w:cstheme="majorHAnsi"/>
          <w:b/>
          <w:bCs/>
          <w:color w:val="000000"/>
          <w:sz w:val="21"/>
          <w:szCs w:val="21"/>
        </w:rPr>
        <w:t>Wykonawca</w:t>
      </w:r>
      <w:r w:rsidRPr="0029786D">
        <w:rPr>
          <w:rFonts w:asciiTheme="majorHAnsi" w:hAnsiTheme="majorHAnsi" w:cstheme="majorHAnsi"/>
          <w:color w:val="000000"/>
          <w:sz w:val="21"/>
          <w:szCs w:val="21"/>
        </w:rPr>
        <w:t xml:space="preserve"> nie ponosi odpowiedzialności</w:t>
      </w:r>
      <w:r w:rsidR="00FC09CC" w:rsidRPr="0029786D">
        <w:rPr>
          <w:rFonts w:asciiTheme="majorHAnsi" w:hAnsiTheme="majorHAnsi" w:cstheme="majorHAnsi"/>
          <w:color w:val="000000"/>
          <w:sz w:val="21"/>
          <w:szCs w:val="21"/>
        </w:rPr>
        <w:t>,</w:t>
      </w:r>
    </w:p>
    <w:p w14:paraId="1C304EDD" w14:textId="51C36E26" w:rsidR="0043429A" w:rsidRPr="0029786D" w:rsidRDefault="00333F19" w:rsidP="0029786D">
      <w:pPr>
        <w:numPr>
          <w:ilvl w:val="0"/>
          <w:numId w:val="19"/>
        </w:numPr>
        <w:pBdr>
          <w:top w:val="nil"/>
          <w:left w:val="nil"/>
          <w:bottom w:val="nil"/>
          <w:right w:val="nil"/>
          <w:between w:val="nil"/>
        </w:pBdr>
        <w:tabs>
          <w:tab w:val="left" w:pos="681"/>
          <w:tab w:val="left" w:pos="709"/>
        </w:tabs>
        <w:spacing w:line="280" w:lineRule="atLeast"/>
        <w:ind w:leftChars="0" w:left="709" w:firstLineChars="0" w:hanging="425"/>
        <w:jc w:val="both"/>
        <w:rPr>
          <w:rFonts w:asciiTheme="majorHAnsi" w:hAnsiTheme="majorHAnsi" w:cstheme="majorHAnsi"/>
          <w:color w:val="000000"/>
          <w:sz w:val="21"/>
          <w:szCs w:val="21"/>
        </w:rPr>
      </w:pPr>
      <w:r w:rsidRPr="0029786D">
        <w:rPr>
          <w:rFonts w:asciiTheme="majorHAnsi" w:hAnsiTheme="majorHAnsi" w:cstheme="majorHAnsi"/>
          <w:b/>
          <w:bCs/>
          <w:color w:val="000000"/>
          <w:sz w:val="21"/>
          <w:szCs w:val="21"/>
        </w:rPr>
        <w:t>Bilansowanie handlowe</w:t>
      </w:r>
      <w:r w:rsidRPr="0029786D">
        <w:rPr>
          <w:rFonts w:asciiTheme="majorHAnsi" w:hAnsiTheme="majorHAnsi" w:cstheme="majorHAnsi"/>
          <w:color w:val="000000"/>
          <w:sz w:val="21"/>
          <w:szCs w:val="21"/>
        </w:rPr>
        <w:t xml:space="preserve"> – zgłaszanie OSP lub OSD, przez podmiot odpowiedzialny za bilansowanie handlowe, do realizacji umów sprzedaży energii elektrycznej zawartych przez użytkowników systemu i prowadzenie z nimi rozliczeń różnicy rzeczywistej ilości dostarczanej albo pobranej energii elektrycznej i wielkości określonych w tych umowach, dla każdego </w:t>
      </w:r>
      <w:r w:rsidR="00CE50DB" w:rsidRPr="0029786D">
        <w:rPr>
          <w:rFonts w:asciiTheme="majorHAnsi" w:hAnsiTheme="majorHAnsi" w:cstheme="majorHAnsi"/>
          <w:color w:val="000000"/>
          <w:sz w:val="21"/>
          <w:szCs w:val="21"/>
        </w:rPr>
        <w:t>o</w:t>
      </w:r>
      <w:r w:rsidRPr="0029786D">
        <w:rPr>
          <w:rFonts w:asciiTheme="majorHAnsi" w:hAnsiTheme="majorHAnsi" w:cstheme="majorHAnsi"/>
          <w:color w:val="000000"/>
          <w:sz w:val="21"/>
          <w:szCs w:val="21"/>
        </w:rPr>
        <w:t>kresu rozliczenioweg</w:t>
      </w:r>
      <w:r w:rsidR="0043429A" w:rsidRPr="0029786D">
        <w:rPr>
          <w:rFonts w:asciiTheme="majorHAnsi" w:hAnsiTheme="majorHAnsi" w:cstheme="majorHAnsi"/>
          <w:color w:val="000000"/>
          <w:sz w:val="21"/>
          <w:szCs w:val="21"/>
        </w:rPr>
        <w:t>o</w:t>
      </w:r>
      <w:r w:rsidR="00FC09CC" w:rsidRPr="0029786D">
        <w:rPr>
          <w:rFonts w:asciiTheme="majorHAnsi" w:hAnsiTheme="majorHAnsi" w:cstheme="majorHAnsi"/>
          <w:color w:val="000000"/>
          <w:sz w:val="21"/>
          <w:szCs w:val="21"/>
        </w:rPr>
        <w:t>,</w:t>
      </w:r>
    </w:p>
    <w:p w14:paraId="00000018" w14:textId="5DFC6FFB" w:rsidR="00776931" w:rsidRPr="0029786D" w:rsidRDefault="00F555EC" w:rsidP="0029786D">
      <w:pPr>
        <w:numPr>
          <w:ilvl w:val="0"/>
          <w:numId w:val="19"/>
        </w:numPr>
        <w:pBdr>
          <w:top w:val="nil"/>
          <w:left w:val="nil"/>
          <w:bottom w:val="nil"/>
          <w:right w:val="nil"/>
          <w:between w:val="nil"/>
        </w:pBdr>
        <w:tabs>
          <w:tab w:val="left" w:pos="681"/>
          <w:tab w:val="left" w:pos="709"/>
        </w:tabs>
        <w:spacing w:line="280" w:lineRule="atLeast"/>
        <w:ind w:leftChars="0" w:left="709" w:firstLineChars="0" w:hanging="425"/>
        <w:jc w:val="both"/>
        <w:rPr>
          <w:rFonts w:asciiTheme="majorHAnsi" w:hAnsiTheme="majorHAnsi" w:cstheme="majorHAnsi"/>
          <w:color w:val="000000"/>
          <w:sz w:val="21"/>
          <w:szCs w:val="21"/>
        </w:rPr>
      </w:pPr>
      <w:r w:rsidRPr="0029786D">
        <w:rPr>
          <w:rFonts w:asciiTheme="majorHAnsi" w:hAnsiTheme="majorHAnsi" w:cstheme="majorHAnsi"/>
          <w:b/>
          <w:color w:val="000000"/>
          <w:sz w:val="21"/>
          <w:szCs w:val="21"/>
        </w:rPr>
        <w:t>Dystrybucja energii elektrycznej</w:t>
      </w:r>
      <w:r w:rsidRPr="0029786D">
        <w:rPr>
          <w:rFonts w:asciiTheme="majorHAnsi" w:hAnsiTheme="majorHAnsi" w:cstheme="majorHAnsi"/>
          <w:color w:val="000000"/>
          <w:sz w:val="21"/>
          <w:szCs w:val="21"/>
        </w:rPr>
        <w:t xml:space="preserve"> - transport energii elektrycznej siecią dystrybucyjną OSD w celu jej dostarczania odbiorcom, z wyłączeniem sprzedaży tej energii</w:t>
      </w:r>
      <w:r w:rsidR="00DA775F">
        <w:rPr>
          <w:rFonts w:asciiTheme="majorHAnsi" w:hAnsiTheme="majorHAnsi" w:cstheme="majorHAnsi"/>
          <w:color w:val="000000"/>
          <w:sz w:val="21"/>
          <w:szCs w:val="21"/>
        </w:rPr>
        <w:t>,</w:t>
      </w:r>
    </w:p>
    <w:p w14:paraId="00000019" w14:textId="77777777" w:rsidR="00776931" w:rsidRPr="0029786D" w:rsidRDefault="00F555EC" w:rsidP="0029786D">
      <w:pPr>
        <w:numPr>
          <w:ilvl w:val="0"/>
          <w:numId w:val="19"/>
        </w:numPr>
        <w:pBdr>
          <w:top w:val="nil"/>
          <w:left w:val="nil"/>
          <w:bottom w:val="nil"/>
          <w:right w:val="nil"/>
          <w:between w:val="nil"/>
        </w:pBdr>
        <w:tabs>
          <w:tab w:val="left" w:pos="681"/>
          <w:tab w:val="left" w:pos="709"/>
        </w:tabs>
        <w:spacing w:line="280" w:lineRule="atLeast"/>
        <w:ind w:leftChars="130" w:left="710" w:firstLineChars="0" w:hanging="424"/>
        <w:jc w:val="both"/>
        <w:rPr>
          <w:rFonts w:asciiTheme="majorHAnsi" w:hAnsiTheme="majorHAnsi" w:cstheme="majorHAnsi"/>
          <w:color w:val="000000"/>
          <w:sz w:val="21"/>
          <w:szCs w:val="21"/>
        </w:rPr>
      </w:pPr>
      <w:r w:rsidRPr="0029786D">
        <w:rPr>
          <w:rFonts w:asciiTheme="majorHAnsi" w:hAnsiTheme="majorHAnsi" w:cstheme="majorHAnsi"/>
          <w:b/>
          <w:color w:val="000000"/>
          <w:sz w:val="21"/>
          <w:szCs w:val="21"/>
        </w:rPr>
        <w:t xml:space="preserve">Generalna umowa dystrybucyjna </w:t>
      </w:r>
      <w:r w:rsidRPr="0029786D">
        <w:rPr>
          <w:rFonts w:asciiTheme="majorHAnsi" w:hAnsiTheme="majorHAnsi" w:cstheme="majorHAnsi"/>
          <w:color w:val="000000"/>
          <w:sz w:val="21"/>
          <w:szCs w:val="21"/>
        </w:rPr>
        <w:t>– umowa zawarta pomiędzy Wykonawcą a OSD określająca ich wzajemne prawa i obowiązki związane ze świadczeniem usługi dystrybucyjnej w celu realizacji niniejszej Umowy,</w:t>
      </w:r>
    </w:p>
    <w:p w14:paraId="0000001A" w14:textId="171BB55C" w:rsidR="00776931" w:rsidRPr="0029786D" w:rsidRDefault="00F555EC" w:rsidP="0029786D">
      <w:pPr>
        <w:numPr>
          <w:ilvl w:val="0"/>
          <w:numId w:val="19"/>
        </w:numPr>
        <w:pBdr>
          <w:top w:val="nil"/>
          <w:left w:val="nil"/>
          <w:bottom w:val="nil"/>
          <w:right w:val="nil"/>
          <w:between w:val="nil"/>
        </w:pBdr>
        <w:tabs>
          <w:tab w:val="left" w:pos="709"/>
        </w:tabs>
        <w:spacing w:line="280" w:lineRule="atLeast"/>
        <w:ind w:leftChars="130" w:left="710" w:firstLineChars="0" w:hanging="424"/>
        <w:jc w:val="both"/>
        <w:rPr>
          <w:rFonts w:asciiTheme="majorHAnsi" w:hAnsiTheme="majorHAnsi" w:cstheme="majorHAnsi"/>
          <w:color w:val="000000"/>
          <w:sz w:val="21"/>
          <w:szCs w:val="21"/>
        </w:rPr>
      </w:pPr>
      <w:proofErr w:type="spellStart"/>
      <w:r w:rsidRPr="0029786D">
        <w:rPr>
          <w:rFonts w:asciiTheme="majorHAnsi" w:hAnsiTheme="majorHAnsi" w:cstheme="majorHAnsi"/>
          <w:b/>
          <w:color w:val="000000"/>
          <w:sz w:val="21"/>
          <w:szCs w:val="21"/>
        </w:rPr>
        <w:t>IRiESD</w:t>
      </w:r>
      <w:proofErr w:type="spellEnd"/>
      <w:r w:rsidRPr="0029786D">
        <w:rPr>
          <w:rFonts w:asciiTheme="majorHAnsi" w:hAnsiTheme="majorHAnsi" w:cstheme="majorHAnsi"/>
          <w:b/>
          <w:color w:val="000000"/>
          <w:sz w:val="21"/>
          <w:szCs w:val="21"/>
        </w:rPr>
        <w:t xml:space="preserve"> </w:t>
      </w:r>
      <w:r w:rsidRPr="0029786D">
        <w:rPr>
          <w:rFonts w:asciiTheme="majorHAnsi" w:hAnsiTheme="majorHAnsi" w:cstheme="majorHAnsi"/>
          <w:color w:val="000000"/>
          <w:sz w:val="21"/>
          <w:szCs w:val="21"/>
        </w:rPr>
        <w:t>- Instrukcja Ruchu i Eksploatacji Sieci Dystrybucyjnej OSD</w:t>
      </w:r>
      <w:r w:rsidR="00F043C9" w:rsidRPr="0029786D">
        <w:rPr>
          <w:rFonts w:asciiTheme="majorHAnsi" w:hAnsiTheme="majorHAnsi" w:cstheme="majorHAnsi"/>
          <w:color w:val="000000"/>
          <w:sz w:val="21"/>
          <w:szCs w:val="21"/>
        </w:rPr>
        <w:t>,</w:t>
      </w:r>
    </w:p>
    <w:p w14:paraId="10AEB680" w14:textId="3860CCDF" w:rsidR="00B51F1D" w:rsidRPr="0029786D" w:rsidRDefault="00B51F1D" w:rsidP="0029786D">
      <w:pPr>
        <w:numPr>
          <w:ilvl w:val="0"/>
          <w:numId w:val="19"/>
        </w:numPr>
        <w:pBdr>
          <w:top w:val="nil"/>
          <w:left w:val="nil"/>
          <w:bottom w:val="nil"/>
          <w:right w:val="nil"/>
          <w:between w:val="nil"/>
        </w:pBdr>
        <w:tabs>
          <w:tab w:val="left" w:pos="709"/>
        </w:tabs>
        <w:spacing w:line="280" w:lineRule="atLeast"/>
        <w:ind w:leftChars="130" w:left="710" w:firstLineChars="0" w:hanging="424"/>
        <w:jc w:val="both"/>
        <w:rPr>
          <w:rFonts w:asciiTheme="majorHAnsi" w:hAnsiTheme="majorHAnsi" w:cstheme="majorHAnsi"/>
          <w:sz w:val="21"/>
          <w:szCs w:val="21"/>
        </w:rPr>
      </w:pPr>
      <w:proofErr w:type="spellStart"/>
      <w:r w:rsidRPr="0029786D">
        <w:rPr>
          <w:rFonts w:asciiTheme="majorHAnsi" w:hAnsiTheme="majorHAnsi" w:cstheme="majorHAnsi"/>
          <w:b/>
          <w:bCs/>
          <w:sz w:val="21"/>
          <w:szCs w:val="21"/>
        </w:rPr>
        <w:t>Mikroinstalacja</w:t>
      </w:r>
      <w:proofErr w:type="spellEnd"/>
      <w:r w:rsidRPr="0029786D">
        <w:rPr>
          <w:rFonts w:asciiTheme="majorHAnsi" w:hAnsiTheme="majorHAnsi" w:cstheme="majorHAnsi"/>
          <w:sz w:val="21"/>
          <w:szCs w:val="21"/>
        </w:rPr>
        <w:t xml:space="preserve"> – instalacja odnawialnego źródła energii o łącznej mocy zainstalowanej elektrycznej nie większej niż 50 kW, przyłączona do sieci elektroenergetycznej o napięciu znamionowym niższym niż 110 </w:t>
      </w:r>
      <w:proofErr w:type="spellStart"/>
      <w:r w:rsidRPr="0029786D">
        <w:rPr>
          <w:rFonts w:asciiTheme="majorHAnsi" w:hAnsiTheme="majorHAnsi" w:cstheme="majorHAnsi"/>
          <w:sz w:val="21"/>
          <w:szCs w:val="21"/>
        </w:rPr>
        <w:t>kV</w:t>
      </w:r>
      <w:proofErr w:type="spellEnd"/>
      <w:r w:rsidRPr="0029786D">
        <w:rPr>
          <w:rFonts w:asciiTheme="majorHAnsi" w:hAnsiTheme="majorHAnsi" w:cstheme="majorHAnsi"/>
          <w:sz w:val="21"/>
          <w:szCs w:val="21"/>
        </w:rPr>
        <w:t xml:space="preserve"> albo o mocy osiągalnej cieplnej w skojarzeniu nie większej niż 150 kW, w której łączna moc zainstalowana elektryczna jest nie większa niż 50 kW</w:t>
      </w:r>
      <w:r w:rsidR="00DA775F">
        <w:rPr>
          <w:rFonts w:asciiTheme="majorHAnsi" w:hAnsiTheme="majorHAnsi" w:cstheme="majorHAnsi"/>
          <w:sz w:val="21"/>
          <w:szCs w:val="21"/>
        </w:rPr>
        <w:t>,</w:t>
      </w:r>
    </w:p>
    <w:p w14:paraId="0000001C" w14:textId="2780BBBB" w:rsidR="00776931" w:rsidRPr="0029786D" w:rsidRDefault="00F555EC" w:rsidP="0029786D">
      <w:pPr>
        <w:numPr>
          <w:ilvl w:val="0"/>
          <w:numId w:val="19"/>
        </w:numPr>
        <w:pBdr>
          <w:top w:val="nil"/>
          <w:left w:val="nil"/>
          <w:bottom w:val="nil"/>
          <w:right w:val="nil"/>
          <w:between w:val="nil"/>
        </w:pBdr>
        <w:tabs>
          <w:tab w:val="left" w:pos="709"/>
        </w:tabs>
        <w:spacing w:line="280" w:lineRule="atLeast"/>
        <w:ind w:leftChars="130" w:left="710" w:firstLineChars="0" w:hanging="424"/>
        <w:jc w:val="both"/>
        <w:rPr>
          <w:rFonts w:asciiTheme="majorHAnsi" w:hAnsiTheme="majorHAnsi" w:cstheme="majorHAnsi"/>
          <w:color w:val="000000"/>
          <w:sz w:val="21"/>
          <w:szCs w:val="21"/>
        </w:rPr>
      </w:pPr>
      <w:r w:rsidRPr="0029786D">
        <w:rPr>
          <w:rFonts w:asciiTheme="majorHAnsi" w:hAnsiTheme="majorHAnsi" w:cstheme="majorHAnsi"/>
          <w:b/>
          <w:color w:val="000000"/>
          <w:sz w:val="21"/>
          <w:szCs w:val="21"/>
        </w:rPr>
        <w:lastRenderedPageBreak/>
        <w:t xml:space="preserve">Nabywca </w:t>
      </w:r>
      <w:r w:rsidRPr="0029786D">
        <w:rPr>
          <w:rFonts w:asciiTheme="majorHAnsi" w:hAnsiTheme="majorHAnsi" w:cstheme="majorHAnsi"/>
          <w:color w:val="000000"/>
          <w:sz w:val="21"/>
          <w:szCs w:val="21"/>
        </w:rPr>
        <w:t>– jednostka wskazana na fakturze za sprzedaż energii elektrycznej,</w:t>
      </w:r>
    </w:p>
    <w:p w14:paraId="485F84D0" w14:textId="77777777" w:rsidR="00BD409D" w:rsidRPr="0029786D" w:rsidRDefault="00BD409D" w:rsidP="0029786D">
      <w:pPr>
        <w:numPr>
          <w:ilvl w:val="0"/>
          <w:numId w:val="19"/>
        </w:numPr>
        <w:pBdr>
          <w:top w:val="nil"/>
          <w:left w:val="nil"/>
          <w:bottom w:val="nil"/>
          <w:right w:val="nil"/>
          <w:between w:val="nil"/>
        </w:pBdr>
        <w:shd w:val="clear" w:color="auto" w:fill="FFFFFF"/>
        <w:tabs>
          <w:tab w:val="left" w:pos="709"/>
        </w:tabs>
        <w:spacing w:line="280" w:lineRule="atLeast"/>
        <w:ind w:leftChars="0" w:left="709" w:firstLineChars="0" w:hanging="425"/>
        <w:jc w:val="both"/>
        <w:textDirection w:val="lrTb"/>
        <w:textAlignment w:val="auto"/>
        <w:outlineLvl w:val="9"/>
        <w:rPr>
          <w:rFonts w:asciiTheme="majorHAnsi" w:eastAsia="Times New Roman" w:hAnsiTheme="majorHAnsi" w:cstheme="majorHAnsi"/>
          <w:position w:val="0"/>
          <w:sz w:val="21"/>
          <w:szCs w:val="21"/>
          <w:lang w:eastAsia="pl-PL"/>
        </w:rPr>
      </w:pPr>
      <w:r w:rsidRPr="0029786D">
        <w:rPr>
          <w:rFonts w:asciiTheme="majorHAnsi" w:hAnsiTheme="majorHAnsi" w:cstheme="majorHAnsi"/>
          <w:b/>
          <w:bCs/>
          <w:position w:val="0"/>
          <w:sz w:val="21"/>
          <w:szCs w:val="21"/>
        </w:rPr>
        <w:t>Net-</w:t>
      </w:r>
      <w:proofErr w:type="spellStart"/>
      <w:r w:rsidRPr="0029786D">
        <w:rPr>
          <w:rFonts w:asciiTheme="majorHAnsi" w:hAnsiTheme="majorHAnsi" w:cstheme="majorHAnsi"/>
          <w:b/>
          <w:bCs/>
          <w:position w:val="0"/>
          <w:sz w:val="21"/>
          <w:szCs w:val="21"/>
        </w:rPr>
        <w:t>metering</w:t>
      </w:r>
      <w:proofErr w:type="spellEnd"/>
      <w:r w:rsidRPr="0029786D">
        <w:rPr>
          <w:rFonts w:asciiTheme="majorHAnsi" w:hAnsiTheme="majorHAnsi" w:cstheme="majorHAnsi"/>
          <w:position w:val="0"/>
          <w:sz w:val="21"/>
          <w:szCs w:val="21"/>
        </w:rPr>
        <w:t xml:space="preserve"> – system opustowy – system rozliczeń prosumentów, polegający na bezgotówkowym rozliczeniu ilości energii elektrycznej wprowadzonej do sieci dystrybucyjnej elektroenergetycznej wobec ilości energii elektrycznej pobranej z tej sieci w celu jej zużycia na potrzeby własne przez prosumenta energii odnawialnej wytwarzającego energię elektryczną w </w:t>
      </w:r>
      <w:proofErr w:type="spellStart"/>
      <w:r w:rsidRPr="0029786D">
        <w:rPr>
          <w:rFonts w:asciiTheme="majorHAnsi" w:hAnsiTheme="majorHAnsi" w:cstheme="majorHAnsi"/>
          <w:position w:val="0"/>
          <w:sz w:val="21"/>
          <w:szCs w:val="21"/>
        </w:rPr>
        <w:t>mikroinstalacji</w:t>
      </w:r>
      <w:proofErr w:type="spellEnd"/>
      <w:r w:rsidRPr="0029786D">
        <w:rPr>
          <w:rFonts w:asciiTheme="majorHAnsi" w:hAnsiTheme="majorHAnsi" w:cstheme="majorHAnsi"/>
          <w:position w:val="0"/>
          <w:sz w:val="21"/>
          <w:szCs w:val="21"/>
        </w:rPr>
        <w:t xml:space="preserve"> o łącznej mocy zainstalowanej elektrycznej:</w:t>
      </w:r>
    </w:p>
    <w:p w14:paraId="1376EDA4" w14:textId="77777777" w:rsidR="00BD409D" w:rsidRPr="0029786D" w:rsidRDefault="00BD409D" w:rsidP="0029786D">
      <w:pPr>
        <w:numPr>
          <w:ilvl w:val="0"/>
          <w:numId w:val="31"/>
        </w:numPr>
        <w:suppressAutoHyphens w:val="0"/>
        <w:spacing w:line="280" w:lineRule="atLeast"/>
        <w:ind w:leftChars="0" w:firstLineChars="0" w:firstLine="491"/>
        <w:contextualSpacing/>
        <w:jc w:val="both"/>
        <w:textDirection w:val="lrTb"/>
        <w:textAlignment w:val="auto"/>
        <w:outlineLvl w:val="9"/>
        <w:rPr>
          <w:rFonts w:asciiTheme="majorHAnsi" w:hAnsiTheme="majorHAnsi" w:cstheme="majorHAnsi"/>
          <w:position w:val="0"/>
          <w:sz w:val="21"/>
          <w:szCs w:val="21"/>
        </w:rPr>
      </w:pPr>
      <w:r w:rsidRPr="0029786D">
        <w:rPr>
          <w:rFonts w:asciiTheme="majorHAnsi" w:hAnsiTheme="majorHAnsi" w:cstheme="majorHAnsi"/>
          <w:position w:val="0"/>
          <w:sz w:val="21"/>
          <w:szCs w:val="21"/>
        </w:rPr>
        <w:t>większej niż 10 kW – w stosunku ilościowym 1 do 0,7,</w:t>
      </w:r>
    </w:p>
    <w:p w14:paraId="54876A65" w14:textId="77777777" w:rsidR="00BD409D" w:rsidRPr="0029786D" w:rsidRDefault="00BD409D" w:rsidP="0029786D">
      <w:pPr>
        <w:numPr>
          <w:ilvl w:val="0"/>
          <w:numId w:val="31"/>
        </w:numPr>
        <w:suppressAutoHyphens w:val="0"/>
        <w:spacing w:line="280" w:lineRule="atLeast"/>
        <w:ind w:leftChars="0" w:firstLineChars="0" w:firstLine="491"/>
        <w:contextualSpacing/>
        <w:jc w:val="both"/>
        <w:textDirection w:val="lrTb"/>
        <w:textAlignment w:val="auto"/>
        <w:outlineLvl w:val="9"/>
        <w:rPr>
          <w:rFonts w:asciiTheme="majorHAnsi" w:hAnsiTheme="majorHAnsi" w:cstheme="majorHAnsi"/>
          <w:position w:val="0"/>
          <w:sz w:val="21"/>
          <w:szCs w:val="21"/>
        </w:rPr>
      </w:pPr>
      <w:r w:rsidRPr="0029786D">
        <w:rPr>
          <w:rFonts w:asciiTheme="majorHAnsi" w:hAnsiTheme="majorHAnsi" w:cstheme="majorHAnsi"/>
          <w:position w:val="0"/>
          <w:sz w:val="21"/>
          <w:szCs w:val="21"/>
        </w:rPr>
        <w:t>nie większej niż 10 kW – w stosunku ilościowym 1 do 0,8;</w:t>
      </w:r>
    </w:p>
    <w:p w14:paraId="0000001D" w14:textId="43B82CBC" w:rsidR="00776931" w:rsidRPr="0029786D" w:rsidRDefault="00F555EC" w:rsidP="0029786D">
      <w:pPr>
        <w:numPr>
          <w:ilvl w:val="0"/>
          <w:numId w:val="19"/>
        </w:numPr>
        <w:pBdr>
          <w:top w:val="nil"/>
          <w:left w:val="nil"/>
          <w:bottom w:val="nil"/>
          <w:right w:val="nil"/>
          <w:between w:val="nil"/>
        </w:pBdr>
        <w:spacing w:line="280" w:lineRule="atLeast"/>
        <w:ind w:leftChars="130" w:left="710" w:firstLineChars="0" w:hanging="424"/>
        <w:jc w:val="both"/>
        <w:rPr>
          <w:rFonts w:asciiTheme="majorHAnsi" w:hAnsiTheme="majorHAnsi" w:cstheme="majorHAnsi"/>
          <w:color w:val="000000"/>
          <w:sz w:val="21"/>
          <w:szCs w:val="21"/>
        </w:rPr>
      </w:pPr>
      <w:r w:rsidRPr="0029786D">
        <w:rPr>
          <w:rFonts w:asciiTheme="majorHAnsi" w:hAnsiTheme="majorHAnsi" w:cstheme="majorHAnsi"/>
          <w:b/>
          <w:color w:val="000000"/>
          <w:sz w:val="21"/>
          <w:szCs w:val="21"/>
        </w:rPr>
        <w:t>Obiekt</w:t>
      </w:r>
      <w:r w:rsidRPr="0029786D">
        <w:rPr>
          <w:rFonts w:asciiTheme="majorHAnsi" w:hAnsiTheme="majorHAnsi" w:cstheme="majorHAnsi"/>
          <w:color w:val="000000"/>
          <w:sz w:val="21"/>
          <w:szCs w:val="21"/>
        </w:rPr>
        <w:t xml:space="preserve"> - miejsce dostarczania energii elektrycznej</w:t>
      </w:r>
      <w:r w:rsidR="00F043C9" w:rsidRPr="0029786D">
        <w:rPr>
          <w:rFonts w:asciiTheme="majorHAnsi" w:hAnsiTheme="majorHAnsi" w:cstheme="majorHAnsi"/>
          <w:color w:val="000000"/>
          <w:sz w:val="21"/>
          <w:szCs w:val="21"/>
        </w:rPr>
        <w:t>,</w:t>
      </w:r>
    </w:p>
    <w:p w14:paraId="178A5B6E" w14:textId="4D2EF3AF" w:rsidR="00FC09CC" w:rsidRPr="0029786D" w:rsidRDefault="00F555EC" w:rsidP="0029786D">
      <w:pPr>
        <w:numPr>
          <w:ilvl w:val="0"/>
          <w:numId w:val="19"/>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color w:val="000000"/>
          <w:sz w:val="21"/>
          <w:szCs w:val="21"/>
        </w:rPr>
      </w:pPr>
      <w:r w:rsidRPr="0029786D">
        <w:rPr>
          <w:rFonts w:asciiTheme="majorHAnsi" w:hAnsiTheme="majorHAnsi" w:cstheme="majorHAnsi"/>
          <w:b/>
          <w:color w:val="000000"/>
          <w:sz w:val="21"/>
          <w:szCs w:val="21"/>
        </w:rPr>
        <w:t xml:space="preserve">Odbiorca </w:t>
      </w:r>
      <w:r w:rsidRPr="0029786D">
        <w:rPr>
          <w:rFonts w:asciiTheme="majorHAnsi" w:hAnsiTheme="majorHAnsi" w:cstheme="majorHAnsi"/>
          <w:color w:val="000000"/>
          <w:sz w:val="21"/>
          <w:szCs w:val="21"/>
        </w:rPr>
        <w:t xml:space="preserve">– odbiorca energii elektrycznej w rozumieniu ustawy </w:t>
      </w:r>
      <w:r w:rsidR="00CE50DB" w:rsidRPr="0029786D">
        <w:rPr>
          <w:rFonts w:asciiTheme="majorHAnsi" w:hAnsiTheme="majorHAnsi" w:cstheme="majorHAnsi"/>
          <w:color w:val="000000"/>
          <w:sz w:val="21"/>
          <w:szCs w:val="21"/>
        </w:rPr>
        <w:t>z dnia 10 kwietnia 1997r. P</w:t>
      </w:r>
      <w:r w:rsidRPr="0029786D">
        <w:rPr>
          <w:rFonts w:asciiTheme="majorHAnsi" w:hAnsiTheme="majorHAnsi" w:cstheme="majorHAnsi"/>
          <w:color w:val="000000"/>
          <w:sz w:val="21"/>
          <w:szCs w:val="21"/>
        </w:rPr>
        <w:t>rawo energetyczne,</w:t>
      </w:r>
      <w:r w:rsidR="00333F19" w:rsidRPr="0029786D">
        <w:rPr>
          <w:rFonts w:asciiTheme="majorHAnsi" w:hAnsiTheme="majorHAnsi" w:cstheme="majorHAnsi"/>
          <w:color w:val="000000"/>
          <w:sz w:val="21"/>
          <w:szCs w:val="21"/>
        </w:rPr>
        <w:t xml:space="preserve"> </w:t>
      </w:r>
      <w:r w:rsidR="00F8489E" w:rsidRPr="0029786D">
        <w:rPr>
          <w:rFonts w:asciiTheme="majorHAnsi" w:hAnsiTheme="majorHAnsi" w:cstheme="majorHAnsi"/>
          <w:color w:val="000000"/>
          <w:sz w:val="21"/>
          <w:szCs w:val="21"/>
        </w:rPr>
        <w:t>podmiot nieposiadający statusu konsumenta w rozumieniu art. 221</w:t>
      </w:r>
      <w:r w:rsidR="00CE50DB" w:rsidRPr="0029786D">
        <w:rPr>
          <w:rFonts w:asciiTheme="majorHAnsi" w:hAnsiTheme="majorHAnsi" w:cstheme="majorHAnsi"/>
          <w:color w:val="000000"/>
          <w:sz w:val="21"/>
          <w:szCs w:val="21"/>
        </w:rPr>
        <w:t xml:space="preserve"> ustawy z dnia 23 kwietnia  1964 r.</w:t>
      </w:r>
      <w:r w:rsidR="00F8489E" w:rsidRPr="0029786D">
        <w:rPr>
          <w:rFonts w:asciiTheme="majorHAnsi" w:hAnsiTheme="majorHAnsi" w:cstheme="majorHAnsi"/>
          <w:color w:val="000000"/>
          <w:sz w:val="21"/>
          <w:szCs w:val="21"/>
        </w:rPr>
        <w:t xml:space="preserve"> Kodeks cywiln</w:t>
      </w:r>
      <w:r w:rsidR="00CE50DB" w:rsidRPr="0029786D">
        <w:rPr>
          <w:rFonts w:asciiTheme="majorHAnsi" w:hAnsiTheme="majorHAnsi" w:cstheme="majorHAnsi"/>
          <w:color w:val="000000"/>
          <w:sz w:val="21"/>
          <w:szCs w:val="21"/>
        </w:rPr>
        <w:t>y</w:t>
      </w:r>
      <w:r w:rsidR="00F8489E" w:rsidRPr="0029786D">
        <w:rPr>
          <w:rFonts w:asciiTheme="majorHAnsi" w:hAnsiTheme="majorHAnsi" w:cstheme="majorHAnsi"/>
          <w:color w:val="000000"/>
          <w:sz w:val="21"/>
          <w:szCs w:val="21"/>
        </w:rPr>
        <w:t xml:space="preserve"> oraz niebędący osobą fizyczną, o której mowa w art. 385</w:t>
      </w:r>
      <w:r w:rsidR="00F8489E" w:rsidRPr="0029786D">
        <w:rPr>
          <w:rFonts w:asciiTheme="majorHAnsi" w:hAnsiTheme="majorHAnsi" w:cstheme="majorHAnsi"/>
          <w:color w:val="000000"/>
          <w:sz w:val="21"/>
          <w:szCs w:val="21"/>
          <w:vertAlign w:val="superscript"/>
        </w:rPr>
        <w:t>5</w:t>
      </w:r>
      <w:r w:rsidR="00F8489E" w:rsidRPr="0029786D">
        <w:rPr>
          <w:rFonts w:asciiTheme="majorHAnsi" w:hAnsiTheme="majorHAnsi" w:cstheme="majorHAnsi"/>
          <w:color w:val="000000"/>
          <w:sz w:val="21"/>
          <w:szCs w:val="21"/>
        </w:rPr>
        <w:t xml:space="preserve"> Kodeksu cywilnego dokonujący zakupu energii elektrycznej i świadczenia usługi jej dystrybucji na podstawie Umowy</w:t>
      </w:r>
      <w:r w:rsidR="00FC09CC" w:rsidRPr="0029786D">
        <w:rPr>
          <w:rFonts w:asciiTheme="majorHAnsi" w:hAnsiTheme="majorHAnsi" w:cstheme="majorHAnsi"/>
          <w:color w:val="000000"/>
          <w:sz w:val="21"/>
          <w:szCs w:val="21"/>
        </w:rPr>
        <w:t>,</w:t>
      </w:r>
    </w:p>
    <w:p w14:paraId="402E8CCE" w14:textId="335D2612" w:rsidR="00F043C9" w:rsidRPr="0029786D" w:rsidRDefault="00F043C9" w:rsidP="0029786D">
      <w:pPr>
        <w:numPr>
          <w:ilvl w:val="0"/>
          <w:numId w:val="19"/>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color w:val="000000"/>
          <w:sz w:val="21"/>
          <w:szCs w:val="21"/>
        </w:rPr>
      </w:pPr>
      <w:r w:rsidRPr="0029786D">
        <w:rPr>
          <w:rFonts w:asciiTheme="majorHAnsi" w:hAnsiTheme="majorHAnsi" w:cstheme="majorHAnsi"/>
          <w:b/>
          <w:sz w:val="21"/>
          <w:szCs w:val="21"/>
        </w:rPr>
        <w:t xml:space="preserve">Odbiorca faktury </w:t>
      </w:r>
      <w:r w:rsidRPr="0029786D">
        <w:rPr>
          <w:rFonts w:asciiTheme="majorHAnsi" w:hAnsiTheme="majorHAnsi" w:cstheme="majorHAnsi"/>
          <w:sz w:val="21"/>
          <w:szCs w:val="21"/>
        </w:rPr>
        <w:t>– wskazana jednostka, na adres której należy przekazać fakturę za energię elektryczną,</w:t>
      </w:r>
    </w:p>
    <w:p w14:paraId="07B5C545" w14:textId="77777777" w:rsidR="00E85F00" w:rsidRPr="0029786D" w:rsidRDefault="00F555EC" w:rsidP="0029786D">
      <w:pPr>
        <w:numPr>
          <w:ilvl w:val="0"/>
          <w:numId w:val="19"/>
        </w:numPr>
        <w:pBdr>
          <w:top w:val="nil"/>
          <w:left w:val="nil"/>
          <w:bottom w:val="nil"/>
          <w:right w:val="nil"/>
          <w:between w:val="nil"/>
        </w:pBdr>
        <w:shd w:val="clear" w:color="auto" w:fill="FFFFFF"/>
        <w:tabs>
          <w:tab w:val="left" w:pos="284"/>
          <w:tab w:val="left" w:pos="1134"/>
        </w:tabs>
        <w:spacing w:line="280" w:lineRule="atLeast"/>
        <w:ind w:leftChars="0" w:left="709" w:firstLineChars="0" w:hanging="425"/>
        <w:jc w:val="both"/>
        <w:textDirection w:val="lrTb"/>
        <w:textAlignment w:val="auto"/>
        <w:outlineLvl w:val="9"/>
        <w:rPr>
          <w:rFonts w:asciiTheme="majorHAnsi" w:eastAsia="Times New Roman" w:hAnsiTheme="majorHAnsi" w:cstheme="majorHAnsi"/>
          <w:position w:val="0"/>
          <w:sz w:val="21"/>
          <w:szCs w:val="21"/>
          <w:lang w:eastAsia="pl-PL"/>
        </w:rPr>
      </w:pPr>
      <w:r w:rsidRPr="0029786D">
        <w:rPr>
          <w:rFonts w:asciiTheme="majorHAnsi" w:hAnsiTheme="majorHAnsi" w:cstheme="majorHAnsi"/>
          <w:b/>
          <w:sz w:val="21"/>
          <w:szCs w:val="21"/>
        </w:rPr>
        <w:t>Oferta</w:t>
      </w:r>
      <w:r w:rsidRPr="0029786D">
        <w:rPr>
          <w:rFonts w:asciiTheme="majorHAnsi" w:hAnsiTheme="majorHAnsi" w:cstheme="majorHAnsi"/>
          <w:sz w:val="21"/>
          <w:szCs w:val="21"/>
        </w:rPr>
        <w:t xml:space="preserve"> – Oferta wykonawcy złożona w postępowaniu o udzielenie zamówienia publicznego na </w:t>
      </w:r>
      <w:r w:rsidR="004709CD" w:rsidRPr="0029786D">
        <w:rPr>
          <w:rFonts w:asciiTheme="majorHAnsi" w:hAnsiTheme="majorHAnsi" w:cstheme="majorHAnsi"/>
          <w:sz w:val="21"/>
          <w:szCs w:val="21"/>
        </w:rPr>
        <w:t xml:space="preserve">kompleksową </w:t>
      </w:r>
      <w:r w:rsidRPr="0029786D">
        <w:rPr>
          <w:rFonts w:asciiTheme="majorHAnsi" w:hAnsiTheme="majorHAnsi" w:cstheme="majorHAnsi"/>
          <w:color w:val="000000"/>
          <w:sz w:val="21"/>
          <w:szCs w:val="21"/>
        </w:rPr>
        <w:t>dostawę energii elektrycznej</w:t>
      </w:r>
      <w:r w:rsidR="004709CD" w:rsidRPr="0029786D">
        <w:rPr>
          <w:rFonts w:asciiTheme="majorHAnsi" w:hAnsiTheme="majorHAnsi" w:cstheme="majorHAnsi"/>
          <w:color w:val="000000"/>
          <w:sz w:val="21"/>
          <w:szCs w:val="21"/>
        </w:rPr>
        <w:t>,</w:t>
      </w:r>
      <w:r w:rsidRPr="0029786D">
        <w:rPr>
          <w:rFonts w:asciiTheme="majorHAnsi" w:hAnsiTheme="majorHAnsi" w:cstheme="majorHAnsi"/>
          <w:color w:val="000000"/>
          <w:sz w:val="21"/>
          <w:szCs w:val="21"/>
        </w:rPr>
        <w:t xml:space="preserve"> o którym mowa w komparycji Umowy,</w:t>
      </w:r>
    </w:p>
    <w:p w14:paraId="4DC8C530" w14:textId="77777777" w:rsidR="00E85F00" w:rsidRPr="0029786D" w:rsidRDefault="00F555EC" w:rsidP="0029786D">
      <w:pPr>
        <w:numPr>
          <w:ilvl w:val="0"/>
          <w:numId w:val="19"/>
        </w:numPr>
        <w:pBdr>
          <w:top w:val="nil"/>
          <w:left w:val="nil"/>
          <w:bottom w:val="nil"/>
          <w:right w:val="nil"/>
          <w:between w:val="nil"/>
        </w:pBdr>
        <w:shd w:val="clear" w:color="auto" w:fill="FFFFFF"/>
        <w:tabs>
          <w:tab w:val="left" w:pos="284"/>
          <w:tab w:val="left" w:pos="1134"/>
        </w:tabs>
        <w:spacing w:line="280" w:lineRule="atLeast"/>
        <w:ind w:leftChars="0" w:left="709" w:firstLineChars="0" w:hanging="425"/>
        <w:jc w:val="both"/>
        <w:textDirection w:val="lrTb"/>
        <w:textAlignment w:val="auto"/>
        <w:outlineLvl w:val="9"/>
        <w:rPr>
          <w:rFonts w:asciiTheme="majorHAnsi" w:eastAsia="Times New Roman" w:hAnsiTheme="majorHAnsi" w:cstheme="majorHAnsi"/>
          <w:position w:val="0"/>
          <w:sz w:val="21"/>
          <w:szCs w:val="21"/>
          <w:lang w:eastAsia="pl-PL"/>
        </w:rPr>
      </w:pPr>
      <w:r w:rsidRPr="0029786D">
        <w:rPr>
          <w:rFonts w:asciiTheme="majorHAnsi" w:hAnsiTheme="majorHAnsi" w:cstheme="majorHAnsi"/>
          <w:b/>
          <w:color w:val="000000"/>
          <w:sz w:val="21"/>
          <w:szCs w:val="21"/>
        </w:rPr>
        <w:t xml:space="preserve">Okres rozliczeniowy </w:t>
      </w:r>
      <w:r w:rsidRPr="0029786D">
        <w:rPr>
          <w:rFonts w:asciiTheme="majorHAnsi" w:hAnsiTheme="majorHAnsi" w:cstheme="majorHAnsi"/>
          <w:color w:val="000000"/>
          <w:sz w:val="21"/>
          <w:szCs w:val="21"/>
        </w:rPr>
        <w:t>– okres pomiędzy dwoma kolejnymi rozliczeniowymi odczytami urządzeń do pomiaru energii elektrycznej,</w:t>
      </w:r>
    </w:p>
    <w:p w14:paraId="7B5F60EA" w14:textId="121B0556" w:rsidR="00E85F00" w:rsidRPr="0029786D" w:rsidRDefault="00F555EC" w:rsidP="0029786D">
      <w:pPr>
        <w:numPr>
          <w:ilvl w:val="0"/>
          <w:numId w:val="19"/>
        </w:numPr>
        <w:pBdr>
          <w:top w:val="nil"/>
          <w:left w:val="nil"/>
          <w:bottom w:val="nil"/>
          <w:right w:val="nil"/>
          <w:between w:val="nil"/>
        </w:pBdr>
        <w:shd w:val="clear" w:color="auto" w:fill="FFFFFF"/>
        <w:tabs>
          <w:tab w:val="left" w:pos="284"/>
          <w:tab w:val="left" w:pos="1134"/>
        </w:tabs>
        <w:spacing w:line="280" w:lineRule="atLeast"/>
        <w:ind w:leftChars="0" w:left="709" w:firstLineChars="0" w:hanging="425"/>
        <w:jc w:val="both"/>
        <w:textDirection w:val="lrTb"/>
        <w:textAlignment w:val="auto"/>
        <w:outlineLvl w:val="9"/>
        <w:rPr>
          <w:rFonts w:asciiTheme="majorHAnsi" w:eastAsia="Times New Roman" w:hAnsiTheme="majorHAnsi" w:cstheme="majorHAnsi"/>
          <w:position w:val="0"/>
          <w:sz w:val="21"/>
          <w:szCs w:val="21"/>
          <w:lang w:eastAsia="pl-PL"/>
        </w:rPr>
      </w:pPr>
      <w:r w:rsidRPr="0029786D">
        <w:rPr>
          <w:rFonts w:asciiTheme="majorHAnsi" w:hAnsiTheme="majorHAnsi" w:cstheme="majorHAnsi"/>
          <w:b/>
          <w:color w:val="000000"/>
          <w:sz w:val="21"/>
          <w:szCs w:val="21"/>
        </w:rPr>
        <w:t>OSD</w:t>
      </w:r>
      <w:r w:rsidRPr="0029786D">
        <w:rPr>
          <w:rFonts w:asciiTheme="majorHAnsi" w:hAnsiTheme="majorHAnsi" w:cstheme="majorHAnsi"/>
          <w:color w:val="000000"/>
          <w:sz w:val="21"/>
          <w:szCs w:val="21"/>
        </w:rPr>
        <w:t xml:space="preserve"> </w:t>
      </w:r>
      <w:r w:rsidR="00AC32CC" w:rsidRPr="0029786D">
        <w:rPr>
          <w:rFonts w:asciiTheme="majorHAnsi" w:hAnsiTheme="majorHAnsi" w:cstheme="majorHAnsi"/>
          <w:color w:val="000000"/>
          <w:sz w:val="21"/>
          <w:szCs w:val="21"/>
        </w:rPr>
        <w:t>–</w:t>
      </w:r>
      <w:r w:rsidRPr="0029786D">
        <w:rPr>
          <w:rFonts w:asciiTheme="majorHAnsi" w:hAnsiTheme="majorHAnsi" w:cstheme="majorHAnsi"/>
          <w:color w:val="000000"/>
          <w:sz w:val="21"/>
          <w:szCs w:val="21"/>
        </w:rPr>
        <w:t xml:space="preserve"> </w:t>
      </w:r>
      <w:r w:rsidR="00BD409D" w:rsidRPr="0029786D">
        <w:rPr>
          <w:rFonts w:asciiTheme="majorHAnsi" w:hAnsiTheme="majorHAnsi" w:cstheme="majorHAnsi"/>
          <w:color w:val="000000"/>
          <w:sz w:val="21"/>
          <w:szCs w:val="21"/>
        </w:rPr>
        <w:t>ENERGA OPERATOR S.A.</w:t>
      </w:r>
      <w:r w:rsidR="00AC32CC" w:rsidRPr="0029786D">
        <w:rPr>
          <w:rFonts w:asciiTheme="majorHAnsi" w:hAnsiTheme="majorHAnsi" w:cstheme="majorHAnsi"/>
          <w:color w:val="000000"/>
          <w:sz w:val="21"/>
          <w:szCs w:val="21"/>
        </w:rPr>
        <w:t xml:space="preserve"> z siedzibą w </w:t>
      </w:r>
      <w:r w:rsidR="00BD409D" w:rsidRPr="0029786D">
        <w:rPr>
          <w:rFonts w:asciiTheme="majorHAnsi" w:hAnsiTheme="majorHAnsi" w:cstheme="majorHAnsi"/>
          <w:color w:val="000000"/>
          <w:sz w:val="21"/>
          <w:szCs w:val="21"/>
        </w:rPr>
        <w:t>Gdańsku</w:t>
      </w:r>
      <w:r w:rsidR="00AC32CC" w:rsidRPr="0029786D">
        <w:rPr>
          <w:rFonts w:asciiTheme="majorHAnsi" w:hAnsiTheme="majorHAnsi" w:cstheme="majorHAnsi"/>
          <w:color w:val="000000"/>
          <w:sz w:val="21"/>
          <w:szCs w:val="21"/>
        </w:rPr>
        <w:t xml:space="preserve"> -</w:t>
      </w:r>
      <w:r w:rsidR="00F8489E" w:rsidRPr="0029786D">
        <w:rPr>
          <w:rFonts w:asciiTheme="majorHAnsi" w:hAnsiTheme="majorHAnsi" w:cstheme="majorHAnsi"/>
          <w:color w:val="000000"/>
          <w:sz w:val="21"/>
          <w:szCs w:val="21"/>
        </w:rPr>
        <w:t xml:space="preserve"> </w:t>
      </w:r>
      <w:r w:rsidR="00AC32CC" w:rsidRPr="0029786D">
        <w:rPr>
          <w:rFonts w:asciiTheme="majorHAnsi" w:hAnsiTheme="majorHAnsi" w:cstheme="majorHAnsi"/>
          <w:color w:val="000000"/>
          <w:sz w:val="21"/>
          <w:szCs w:val="21"/>
        </w:rPr>
        <w:t>p</w:t>
      </w:r>
      <w:r w:rsidR="00F8489E" w:rsidRPr="0029786D">
        <w:rPr>
          <w:rFonts w:asciiTheme="majorHAnsi" w:hAnsiTheme="majorHAnsi" w:cstheme="majorHAnsi"/>
          <w:color w:val="000000"/>
          <w:sz w:val="21"/>
          <w:szCs w:val="21"/>
        </w:rPr>
        <w:t>rzedsiębiorstwo energetyczne zajmujące się dystrybucją energii elektrycznej, odpowiedzialne za ruch sieciowy w systemie dystrybucyjnym, bieżące i długookresowe bezpieczeństwo funkcjonowania tego systemu, eksploatację, konserwację, remonty oraz niezbędną rozbudowę sieci dystrybucyjnej, w tym połączeń z innymi systemami elektroenergetycznymi</w:t>
      </w:r>
      <w:r w:rsidRPr="0029786D">
        <w:rPr>
          <w:rFonts w:asciiTheme="majorHAnsi" w:hAnsiTheme="majorHAnsi" w:cstheme="majorHAnsi"/>
          <w:color w:val="000000"/>
          <w:sz w:val="21"/>
          <w:szCs w:val="21"/>
        </w:rPr>
        <w:t>,</w:t>
      </w:r>
    </w:p>
    <w:p w14:paraId="4380E7B0" w14:textId="74A054EF" w:rsidR="00B51F1D" w:rsidRPr="0029786D" w:rsidRDefault="00B51F1D" w:rsidP="0029786D">
      <w:pPr>
        <w:numPr>
          <w:ilvl w:val="0"/>
          <w:numId w:val="19"/>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sz w:val="21"/>
          <w:szCs w:val="21"/>
        </w:rPr>
      </w:pPr>
      <w:r w:rsidRPr="0029786D">
        <w:rPr>
          <w:rFonts w:asciiTheme="majorHAnsi" w:hAnsiTheme="majorHAnsi" w:cstheme="majorHAnsi"/>
          <w:b/>
          <w:sz w:val="21"/>
          <w:szCs w:val="21"/>
        </w:rPr>
        <w:t>Prosument</w:t>
      </w:r>
      <w:r w:rsidRPr="0029786D">
        <w:rPr>
          <w:rFonts w:asciiTheme="majorHAnsi" w:hAnsiTheme="majorHAnsi" w:cstheme="majorHAnsi"/>
          <w:sz w:val="21"/>
          <w:szCs w:val="21"/>
        </w:rPr>
        <w:t xml:space="preserve"> - prosument energii odnawialnej – odbiorca końcowy wytwarzający energię elektryczną wyłącznie z odnawialnych źródeł energii na własne potrzeby w </w:t>
      </w:r>
      <w:proofErr w:type="spellStart"/>
      <w:r w:rsidRPr="0029786D">
        <w:rPr>
          <w:rFonts w:asciiTheme="majorHAnsi" w:hAnsiTheme="majorHAnsi" w:cstheme="majorHAnsi"/>
          <w:sz w:val="21"/>
          <w:szCs w:val="21"/>
        </w:rPr>
        <w:t>Mikroinstalacji</w:t>
      </w:r>
      <w:proofErr w:type="spellEnd"/>
      <w:r w:rsidRPr="0029786D">
        <w:rPr>
          <w:rFonts w:asciiTheme="majorHAnsi" w:hAnsiTheme="majorHAnsi" w:cstheme="majorHAnsi"/>
          <w:sz w:val="21"/>
          <w:szCs w:val="21"/>
        </w:rPr>
        <w:t>, pod warunkiem że w przypadku odbiorcy końcowego niebędącego odbiorcą energii elektrycznej w gospodarstwie domowym, nie stanowi to przedmiotu przeważającej działalności gospodarczej określonej zgodnie z przepisami wydanymi na podstawie art. 40 ust. 2 ustawy z dnia 29 czerwca 1995r. o statystyce publicznej</w:t>
      </w:r>
      <w:r w:rsidR="00AA2FFF" w:rsidRPr="0029786D">
        <w:rPr>
          <w:rFonts w:asciiTheme="majorHAnsi" w:hAnsiTheme="majorHAnsi" w:cstheme="majorHAnsi"/>
          <w:sz w:val="21"/>
          <w:szCs w:val="21"/>
        </w:rPr>
        <w:t xml:space="preserve"> (Dz.U. </w:t>
      </w:r>
      <w:r w:rsidR="00261038" w:rsidRPr="0029786D">
        <w:rPr>
          <w:rFonts w:asciiTheme="majorHAnsi" w:hAnsiTheme="majorHAnsi" w:cstheme="majorHAnsi"/>
          <w:sz w:val="21"/>
          <w:szCs w:val="21"/>
        </w:rPr>
        <w:t>2023, poz.773</w:t>
      </w:r>
      <w:r w:rsidR="00AA2FFF" w:rsidRPr="0029786D">
        <w:rPr>
          <w:rFonts w:asciiTheme="majorHAnsi" w:hAnsiTheme="majorHAnsi" w:cstheme="majorHAnsi"/>
          <w:sz w:val="21"/>
          <w:szCs w:val="21"/>
        </w:rPr>
        <w:t>)</w:t>
      </w:r>
      <w:r w:rsidR="00DA775F">
        <w:rPr>
          <w:rFonts w:asciiTheme="majorHAnsi" w:hAnsiTheme="majorHAnsi" w:cstheme="majorHAnsi"/>
          <w:sz w:val="21"/>
          <w:szCs w:val="21"/>
        </w:rPr>
        <w:t>,</w:t>
      </w:r>
    </w:p>
    <w:p w14:paraId="2F5FDF75" w14:textId="45E7516E" w:rsidR="00D240F2" w:rsidRPr="0029786D" w:rsidRDefault="00D240F2" w:rsidP="0029786D">
      <w:pPr>
        <w:numPr>
          <w:ilvl w:val="0"/>
          <w:numId w:val="19"/>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sz w:val="21"/>
          <w:szCs w:val="21"/>
        </w:rPr>
      </w:pPr>
      <w:r w:rsidRPr="0029786D">
        <w:rPr>
          <w:rFonts w:asciiTheme="majorHAnsi" w:hAnsiTheme="majorHAnsi" w:cstheme="majorHAnsi"/>
          <w:b/>
          <w:bCs/>
          <w:sz w:val="21"/>
          <w:szCs w:val="21"/>
        </w:rPr>
        <w:t>PSE</w:t>
      </w:r>
      <w:r w:rsidRPr="0029786D">
        <w:rPr>
          <w:rFonts w:asciiTheme="majorHAnsi" w:hAnsiTheme="majorHAnsi" w:cstheme="majorHAnsi"/>
          <w:sz w:val="21"/>
          <w:szCs w:val="21"/>
        </w:rPr>
        <w:t xml:space="preserve">  - Polskie Sieci Elektroenergetyczne S.A.</w:t>
      </w:r>
      <w:r w:rsidR="00DA775F">
        <w:rPr>
          <w:rFonts w:asciiTheme="majorHAnsi" w:hAnsiTheme="majorHAnsi" w:cstheme="majorHAnsi"/>
          <w:sz w:val="21"/>
          <w:szCs w:val="21"/>
        </w:rPr>
        <w:t>,</w:t>
      </w:r>
    </w:p>
    <w:p w14:paraId="00000024" w14:textId="4D9A313D" w:rsidR="00776931" w:rsidRPr="0029786D" w:rsidRDefault="00F555EC" w:rsidP="0029786D">
      <w:pPr>
        <w:numPr>
          <w:ilvl w:val="0"/>
          <w:numId w:val="19"/>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color w:val="000000"/>
          <w:sz w:val="21"/>
          <w:szCs w:val="21"/>
        </w:rPr>
      </w:pPr>
      <w:r w:rsidRPr="0029786D">
        <w:rPr>
          <w:rFonts w:asciiTheme="majorHAnsi" w:hAnsiTheme="majorHAnsi" w:cstheme="majorHAnsi"/>
          <w:b/>
          <w:color w:val="000000"/>
          <w:sz w:val="21"/>
          <w:szCs w:val="21"/>
        </w:rPr>
        <w:t>Punkt poboru</w:t>
      </w:r>
      <w:r w:rsidRPr="0029786D">
        <w:rPr>
          <w:rFonts w:asciiTheme="majorHAnsi" w:hAnsiTheme="majorHAnsi" w:cstheme="majorHAnsi"/>
          <w:color w:val="000000"/>
          <w:sz w:val="21"/>
          <w:szCs w:val="21"/>
        </w:rPr>
        <w:t xml:space="preserve"> (PPE) – miejsce dostarczania energii elektrycznej,</w:t>
      </w:r>
    </w:p>
    <w:p w14:paraId="5A4A5360" w14:textId="68447F7D" w:rsidR="00CE50DB" w:rsidRPr="0029786D" w:rsidRDefault="00F555EC" w:rsidP="0029786D">
      <w:pPr>
        <w:pStyle w:val="Akapitzlist"/>
        <w:numPr>
          <w:ilvl w:val="0"/>
          <w:numId w:val="19"/>
        </w:numPr>
        <w:spacing w:line="280" w:lineRule="atLeast"/>
        <w:ind w:leftChars="0" w:left="709" w:firstLineChars="0" w:hanging="425"/>
        <w:jc w:val="both"/>
        <w:rPr>
          <w:rFonts w:asciiTheme="majorHAnsi" w:hAnsiTheme="majorHAnsi" w:cstheme="majorHAnsi"/>
          <w:color w:val="000000"/>
          <w:sz w:val="21"/>
          <w:szCs w:val="21"/>
        </w:rPr>
      </w:pPr>
      <w:r w:rsidRPr="0029786D">
        <w:rPr>
          <w:rFonts w:asciiTheme="majorHAnsi" w:hAnsiTheme="majorHAnsi" w:cstheme="majorHAnsi"/>
          <w:b/>
          <w:color w:val="000000"/>
          <w:sz w:val="21"/>
          <w:szCs w:val="21"/>
        </w:rPr>
        <w:t>RODO</w:t>
      </w:r>
      <w:r w:rsidRPr="0029786D">
        <w:rPr>
          <w:rFonts w:asciiTheme="majorHAnsi" w:hAnsiTheme="majorHAnsi" w:cstheme="majorHAnsi"/>
          <w:color w:val="000000"/>
          <w:sz w:val="21"/>
          <w:szCs w:val="21"/>
        </w:rPr>
        <w:t xml:space="preserve"> - Rozporządzenie Parlamentu Europejskiego i Rady (UE) 2016/679 z dnia 27 kwietnia 2016</w:t>
      </w:r>
      <w:r w:rsidR="00215586" w:rsidRPr="0029786D">
        <w:rPr>
          <w:rFonts w:asciiTheme="majorHAnsi" w:hAnsiTheme="majorHAnsi" w:cstheme="majorHAnsi"/>
          <w:color w:val="000000"/>
          <w:sz w:val="21"/>
          <w:szCs w:val="21"/>
        </w:rPr>
        <w:t xml:space="preserve"> </w:t>
      </w:r>
      <w:r w:rsidRPr="0029786D">
        <w:rPr>
          <w:rFonts w:asciiTheme="majorHAnsi" w:hAnsiTheme="majorHAnsi" w:cstheme="majorHAnsi"/>
          <w:color w:val="000000"/>
          <w:sz w:val="21"/>
          <w:szCs w:val="21"/>
        </w:rPr>
        <w:t>r. w sprawie ochrony osób fizycznych w związku z przetwarzaniem danych osobowych i w sprawie swobodnego przepływu takich danych oraz uchylenia dyrektywy 95/46/WE</w:t>
      </w:r>
      <w:r w:rsidR="00CE50DB" w:rsidRPr="0029786D">
        <w:rPr>
          <w:rFonts w:asciiTheme="majorHAnsi" w:hAnsiTheme="majorHAnsi" w:cstheme="majorHAnsi"/>
          <w:sz w:val="21"/>
          <w:szCs w:val="21"/>
        </w:rPr>
        <w:t xml:space="preserve"> (</w:t>
      </w:r>
      <w:r w:rsidR="00CE50DB" w:rsidRPr="0029786D">
        <w:rPr>
          <w:rFonts w:asciiTheme="majorHAnsi" w:hAnsiTheme="majorHAnsi" w:cstheme="majorHAnsi"/>
          <w:color w:val="000000"/>
          <w:sz w:val="21"/>
          <w:szCs w:val="21"/>
        </w:rPr>
        <w:t>ogólne rozporządzenie o ochronie danych) (Dz. Urz. UE L 119 z 04.05.2016, str. 1 z póź</w:t>
      </w:r>
      <w:r w:rsidR="00773B59" w:rsidRPr="0029786D">
        <w:rPr>
          <w:rFonts w:asciiTheme="majorHAnsi" w:hAnsiTheme="majorHAnsi" w:cstheme="majorHAnsi"/>
          <w:color w:val="000000"/>
          <w:sz w:val="21"/>
          <w:szCs w:val="21"/>
        </w:rPr>
        <w:t>ń</w:t>
      </w:r>
      <w:r w:rsidR="00CE50DB" w:rsidRPr="0029786D">
        <w:rPr>
          <w:rFonts w:asciiTheme="majorHAnsi" w:hAnsiTheme="majorHAnsi" w:cstheme="majorHAnsi"/>
          <w:color w:val="000000"/>
          <w:sz w:val="21"/>
          <w:szCs w:val="21"/>
        </w:rPr>
        <w:t>.zm.)</w:t>
      </w:r>
      <w:r w:rsidR="00DA775F">
        <w:rPr>
          <w:rFonts w:asciiTheme="majorHAnsi" w:hAnsiTheme="majorHAnsi" w:cstheme="majorHAnsi"/>
          <w:color w:val="000000"/>
          <w:sz w:val="21"/>
          <w:szCs w:val="21"/>
        </w:rPr>
        <w:t>,</w:t>
      </w:r>
    </w:p>
    <w:p w14:paraId="4CDF2382" w14:textId="6053B079" w:rsidR="00F8489E" w:rsidRPr="0029786D" w:rsidRDefault="00F8489E" w:rsidP="0029786D">
      <w:pPr>
        <w:numPr>
          <w:ilvl w:val="0"/>
          <w:numId w:val="19"/>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color w:val="000000"/>
          <w:sz w:val="21"/>
          <w:szCs w:val="21"/>
        </w:rPr>
      </w:pPr>
      <w:r w:rsidRPr="0029786D">
        <w:rPr>
          <w:rFonts w:asciiTheme="majorHAnsi" w:hAnsiTheme="majorHAnsi" w:cstheme="majorHAnsi"/>
          <w:b/>
          <w:bCs/>
          <w:color w:val="000000"/>
          <w:sz w:val="21"/>
          <w:szCs w:val="21"/>
        </w:rPr>
        <w:t xml:space="preserve">Siła wyższa </w:t>
      </w:r>
      <w:r w:rsidRPr="0029786D">
        <w:rPr>
          <w:rFonts w:asciiTheme="majorHAnsi" w:hAnsiTheme="majorHAnsi" w:cstheme="majorHAnsi"/>
          <w:color w:val="000000"/>
          <w:sz w:val="21"/>
          <w:szCs w:val="21"/>
        </w:rPr>
        <w:t>– nadzwyczajne zdarzenie zewnętrzne, niezależne od woli Stron, którego wystąpienia oraz skutków dla wykonania Umowy, w chwili zawierania Umowy, nie można było przewidzieć, uniemożliwiające wykonanie Umowy w całości lub części, na stałe lub na pewien czas, któremu nie można zapobiec, ani przeciwdziałać przy zachowaniu należytej staranności Stron</w:t>
      </w:r>
      <w:r w:rsidR="00245BA1" w:rsidRPr="0029786D">
        <w:rPr>
          <w:rFonts w:asciiTheme="majorHAnsi" w:hAnsiTheme="majorHAnsi" w:cstheme="majorHAnsi"/>
          <w:color w:val="000000"/>
          <w:sz w:val="21"/>
          <w:szCs w:val="21"/>
        </w:rPr>
        <w:t>,</w:t>
      </w:r>
      <w:r w:rsidRPr="0029786D">
        <w:rPr>
          <w:rFonts w:asciiTheme="majorHAnsi" w:hAnsiTheme="majorHAnsi" w:cstheme="majorHAnsi"/>
          <w:color w:val="000000"/>
          <w:sz w:val="21"/>
          <w:szCs w:val="21"/>
        </w:rPr>
        <w:t xml:space="preserve"> </w:t>
      </w:r>
    </w:p>
    <w:p w14:paraId="00000026" w14:textId="2DE401B5" w:rsidR="00776931" w:rsidRPr="0029786D" w:rsidRDefault="00F555EC" w:rsidP="0029786D">
      <w:pPr>
        <w:numPr>
          <w:ilvl w:val="0"/>
          <w:numId w:val="19"/>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color w:val="000000"/>
          <w:sz w:val="21"/>
          <w:szCs w:val="21"/>
        </w:rPr>
      </w:pPr>
      <w:r w:rsidRPr="0029786D">
        <w:rPr>
          <w:rFonts w:asciiTheme="majorHAnsi" w:hAnsiTheme="majorHAnsi" w:cstheme="majorHAnsi"/>
          <w:b/>
          <w:color w:val="000000"/>
          <w:sz w:val="21"/>
          <w:szCs w:val="21"/>
        </w:rPr>
        <w:t>Taryfa OSD</w:t>
      </w:r>
      <w:r w:rsidRPr="0029786D">
        <w:rPr>
          <w:rFonts w:asciiTheme="majorHAnsi" w:hAnsiTheme="majorHAnsi" w:cstheme="majorHAnsi"/>
          <w:color w:val="000000"/>
          <w:sz w:val="21"/>
          <w:szCs w:val="21"/>
        </w:rPr>
        <w:t xml:space="preserve"> - zbiór stawek opłat oraz warunków ich stosowania, opracowany przez OSD i zatwierdzony przez Prezesa Urzędu Regulacji Energetyki, wprowadzony do stosowania jako obowiązujący określonych w nim odbiorców,</w:t>
      </w:r>
    </w:p>
    <w:p w14:paraId="00000027" w14:textId="787AF3D7" w:rsidR="00776931" w:rsidRPr="0029786D" w:rsidRDefault="00F555EC" w:rsidP="0029786D">
      <w:pPr>
        <w:numPr>
          <w:ilvl w:val="0"/>
          <w:numId w:val="19"/>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sz w:val="21"/>
          <w:szCs w:val="21"/>
        </w:rPr>
      </w:pPr>
      <w:r w:rsidRPr="0029786D">
        <w:rPr>
          <w:rFonts w:asciiTheme="majorHAnsi" w:hAnsiTheme="majorHAnsi" w:cstheme="majorHAnsi"/>
          <w:b/>
          <w:sz w:val="21"/>
          <w:szCs w:val="21"/>
        </w:rPr>
        <w:t>Umowa</w:t>
      </w:r>
      <w:r w:rsidRPr="0029786D">
        <w:rPr>
          <w:rFonts w:asciiTheme="majorHAnsi" w:hAnsiTheme="majorHAnsi" w:cstheme="majorHAnsi"/>
          <w:sz w:val="21"/>
          <w:szCs w:val="21"/>
        </w:rPr>
        <w:t xml:space="preserve"> / </w:t>
      </w:r>
      <w:r w:rsidRPr="0029786D">
        <w:rPr>
          <w:rFonts w:asciiTheme="majorHAnsi" w:hAnsiTheme="majorHAnsi" w:cstheme="majorHAnsi"/>
          <w:b/>
          <w:sz w:val="21"/>
          <w:szCs w:val="21"/>
        </w:rPr>
        <w:t>Umowa kompleksowa</w:t>
      </w:r>
      <w:r w:rsidR="00773B59" w:rsidRPr="0029786D">
        <w:rPr>
          <w:rFonts w:asciiTheme="majorHAnsi" w:hAnsiTheme="majorHAnsi" w:cstheme="majorHAnsi"/>
          <w:b/>
          <w:sz w:val="21"/>
          <w:szCs w:val="21"/>
        </w:rPr>
        <w:t xml:space="preserve"> </w:t>
      </w:r>
      <w:r w:rsidRPr="0029786D">
        <w:rPr>
          <w:rFonts w:asciiTheme="majorHAnsi" w:hAnsiTheme="majorHAnsi" w:cstheme="majorHAnsi"/>
          <w:sz w:val="21"/>
          <w:szCs w:val="21"/>
        </w:rPr>
        <w:t>– niniejsza umowa,</w:t>
      </w:r>
    </w:p>
    <w:p w14:paraId="79E50DB0" w14:textId="21DFD485" w:rsidR="00B51F1D" w:rsidRPr="0029786D" w:rsidRDefault="00B51F1D" w:rsidP="0029786D">
      <w:pPr>
        <w:numPr>
          <w:ilvl w:val="0"/>
          <w:numId w:val="19"/>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sz w:val="21"/>
          <w:szCs w:val="21"/>
        </w:rPr>
      </w:pPr>
      <w:r w:rsidRPr="0029786D">
        <w:rPr>
          <w:rFonts w:asciiTheme="majorHAnsi" w:hAnsiTheme="majorHAnsi" w:cstheme="majorHAnsi"/>
          <w:b/>
          <w:sz w:val="21"/>
          <w:szCs w:val="21"/>
        </w:rPr>
        <w:t>Ustawa o OZE</w:t>
      </w:r>
      <w:r w:rsidRPr="0029786D">
        <w:rPr>
          <w:rFonts w:asciiTheme="majorHAnsi" w:hAnsiTheme="majorHAnsi" w:cstheme="majorHAnsi"/>
          <w:sz w:val="21"/>
          <w:szCs w:val="21"/>
        </w:rPr>
        <w:t xml:space="preserve"> - ustawa z dnia 20 lutego 2015 r. o odnawialnych źródłach energii (Dz.U. z 2022r. poz. 1378 </w:t>
      </w:r>
      <w:r w:rsidR="00B42729" w:rsidRPr="0029786D">
        <w:rPr>
          <w:rFonts w:asciiTheme="majorHAnsi" w:hAnsiTheme="majorHAnsi" w:cstheme="majorHAnsi"/>
          <w:sz w:val="21"/>
          <w:szCs w:val="21"/>
        </w:rPr>
        <w:t>z późń.zm.</w:t>
      </w:r>
      <w:r w:rsidRPr="0029786D">
        <w:rPr>
          <w:rFonts w:asciiTheme="majorHAnsi" w:hAnsiTheme="majorHAnsi" w:cstheme="majorHAnsi"/>
          <w:sz w:val="21"/>
          <w:szCs w:val="21"/>
        </w:rPr>
        <w:t>),</w:t>
      </w:r>
    </w:p>
    <w:p w14:paraId="00000029" w14:textId="4C162397" w:rsidR="00776931" w:rsidRPr="0029786D" w:rsidRDefault="00F555EC" w:rsidP="0029786D">
      <w:pPr>
        <w:numPr>
          <w:ilvl w:val="0"/>
          <w:numId w:val="19"/>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sz w:val="21"/>
          <w:szCs w:val="21"/>
        </w:rPr>
      </w:pPr>
      <w:r w:rsidRPr="0029786D">
        <w:rPr>
          <w:rFonts w:asciiTheme="majorHAnsi" w:hAnsiTheme="majorHAnsi" w:cstheme="majorHAnsi"/>
          <w:b/>
          <w:sz w:val="21"/>
          <w:szCs w:val="21"/>
        </w:rPr>
        <w:lastRenderedPageBreak/>
        <w:t xml:space="preserve">Ustawa Pe </w:t>
      </w:r>
      <w:r w:rsidRPr="0029786D">
        <w:rPr>
          <w:rFonts w:asciiTheme="majorHAnsi" w:hAnsiTheme="majorHAnsi" w:cstheme="majorHAnsi"/>
          <w:sz w:val="21"/>
          <w:szCs w:val="21"/>
        </w:rPr>
        <w:t xml:space="preserve">- ustawa z dnia 10 kwietnia 1997 </w:t>
      </w:r>
      <w:r w:rsidRPr="0029786D">
        <w:rPr>
          <w:rFonts w:asciiTheme="majorHAnsi" w:hAnsiTheme="majorHAnsi" w:cstheme="majorHAnsi"/>
          <w:color w:val="000000"/>
          <w:sz w:val="21"/>
          <w:szCs w:val="21"/>
        </w:rPr>
        <w:t>r. Prawo energetyczne wraz z aktami wykonawczymi (Dz.U. 202</w:t>
      </w:r>
      <w:r w:rsidR="00C64B09" w:rsidRPr="0029786D">
        <w:rPr>
          <w:rFonts w:asciiTheme="majorHAnsi" w:hAnsiTheme="majorHAnsi" w:cstheme="majorHAnsi"/>
          <w:color w:val="000000"/>
          <w:sz w:val="21"/>
          <w:szCs w:val="21"/>
        </w:rPr>
        <w:t>2</w:t>
      </w:r>
      <w:r w:rsidRPr="0029786D">
        <w:rPr>
          <w:rFonts w:asciiTheme="majorHAnsi" w:hAnsiTheme="majorHAnsi" w:cstheme="majorHAnsi"/>
          <w:color w:val="000000"/>
          <w:sz w:val="21"/>
          <w:szCs w:val="21"/>
        </w:rPr>
        <w:t xml:space="preserve">, poz. </w:t>
      </w:r>
      <w:r w:rsidR="00C64B09" w:rsidRPr="0029786D">
        <w:rPr>
          <w:rFonts w:asciiTheme="majorHAnsi" w:hAnsiTheme="majorHAnsi" w:cstheme="majorHAnsi"/>
          <w:color w:val="000000"/>
          <w:sz w:val="21"/>
          <w:szCs w:val="21"/>
        </w:rPr>
        <w:t>1385</w:t>
      </w:r>
      <w:r w:rsidR="00B32764" w:rsidRPr="0029786D">
        <w:rPr>
          <w:rFonts w:asciiTheme="majorHAnsi" w:hAnsiTheme="majorHAnsi" w:cstheme="majorHAnsi"/>
          <w:color w:val="000000"/>
          <w:sz w:val="21"/>
          <w:szCs w:val="21"/>
        </w:rPr>
        <w:t xml:space="preserve"> </w:t>
      </w:r>
      <w:r w:rsidR="00B42729" w:rsidRPr="0029786D">
        <w:rPr>
          <w:rFonts w:asciiTheme="majorHAnsi" w:hAnsiTheme="majorHAnsi" w:cstheme="majorHAnsi"/>
          <w:color w:val="000000"/>
          <w:sz w:val="21"/>
          <w:szCs w:val="21"/>
        </w:rPr>
        <w:t>z późń.zm.</w:t>
      </w:r>
      <w:r w:rsidRPr="0029786D">
        <w:rPr>
          <w:rFonts w:asciiTheme="majorHAnsi" w:hAnsiTheme="majorHAnsi" w:cstheme="majorHAnsi"/>
          <w:color w:val="000000"/>
          <w:sz w:val="21"/>
          <w:szCs w:val="21"/>
        </w:rPr>
        <w:t>)</w:t>
      </w:r>
      <w:r w:rsidR="00767595" w:rsidRPr="0029786D">
        <w:rPr>
          <w:rFonts w:asciiTheme="majorHAnsi" w:eastAsia="Times New Roman" w:hAnsiTheme="majorHAnsi" w:cstheme="majorHAnsi"/>
          <w:position w:val="0"/>
          <w:sz w:val="21"/>
          <w:szCs w:val="21"/>
          <w:lang w:eastAsia="pl-PL"/>
        </w:rPr>
        <w:t xml:space="preserve"> </w:t>
      </w:r>
      <w:r w:rsidR="00767595" w:rsidRPr="0029786D">
        <w:rPr>
          <w:rFonts w:asciiTheme="majorHAnsi" w:hAnsiTheme="majorHAnsi" w:cstheme="majorHAnsi"/>
          <w:sz w:val="21"/>
          <w:szCs w:val="21"/>
        </w:rPr>
        <w:t>wraz z aktami wykonawczymi</w:t>
      </w:r>
      <w:r w:rsidRPr="0029786D">
        <w:rPr>
          <w:rFonts w:asciiTheme="majorHAnsi" w:hAnsiTheme="majorHAnsi" w:cstheme="majorHAnsi"/>
          <w:sz w:val="21"/>
          <w:szCs w:val="21"/>
        </w:rPr>
        <w:t>,</w:t>
      </w:r>
    </w:p>
    <w:p w14:paraId="0000002A" w14:textId="4D7AB358" w:rsidR="00776931" w:rsidRPr="0029786D" w:rsidRDefault="00F555EC" w:rsidP="0029786D">
      <w:pPr>
        <w:numPr>
          <w:ilvl w:val="0"/>
          <w:numId w:val="19"/>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color w:val="000000"/>
          <w:sz w:val="21"/>
          <w:szCs w:val="21"/>
        </w:rPr>
      </w:pPr>
      <w:r w:rsidRPr="0029786D">
        <w:rPr>
          <w:rFonts w:asciiTheme="majorHAnsi" w:hAnsiTheme="majorHAnsi" w:cstheme="majorHAnsi"/>
          <w:b/>
          <w:color w:val="000000"/>
          <w:sz w:val="21"/>
          <w:szCs w:val="21"/>
        </w:rPr>
        <w:t xml:space="preserve">Ustawa </w:t>
      </w:r>
      <w:proofErr w:type="spellStart"/>
      <w:r w:rsidRPr="0029786D">
        <w:rPr>
          <w:rFonts w:asciiTheme="majorHAnsi" w:hAnsiTheme="majorHAnsi" w:cstheme="majorHAnsi"/>
          <w:b/>
          <w:color w:val="000000"/>
          <w:sz w:val="21"/>
          <w:szCs w:val="21"/>
        </w:rPr>
        <w:t>Pzp</w:t>
      </w:r>
      <w:proofErr w:type="spellEnd"/>
      <w:r w:rsidRPr="0029786D">
        <w:rPr>
          <w:rFonts w:asciiTheme="majorHAnsi" w:hAnsiTheme="majorHAnsi" w:cstheme="majorHAnsi"/>
          <w:b/>
          <w:color w:val="000000"/>
          <w:sz w:val="21"/>
          <w:szCs w:val="21"/>
        </w:rPr>
        <w:t xml:space="preserve"> </w:t>
      </w:r>
      <w:r w:rsidRPr="0029786D">
        <w:rPr>
          <w:rFonts w:asciiTheme="majorHAnsi" w:hAnsiTheme="majorHAnsi" w:cstheme="majorHAnsi"/>
          <w:color w:val="000000"/>
          <w:sz w:val="21"/>
          <w:szCs w:val="21"/>
        </w:rPr>
        <w:t xml:space="preserve">– ustawa z dnia 11 września 2019r. Prawo zamówień publicznych. (Dz.U. z </w:t>
      </w:r>
      <w:r w:rsidR="00D53E17" w:rsidRPr="0029786D">
        <w:rPr>
          <w:rFonts w:asciiTheme="majorHAnsi" w:hAnsiTheme="majorHAnsi" w:cstheme="majorHAnsi"/>
          <w:color w:val="000000"/>
          <w:sz w:val="21"/>
          <w:szCs w:val="21"/>
        </w:rPr>
        <w:t>Dz. U. 2023, poz. 1605</w:t>
      </w:r>
      <w:r w:rsidR="00CA2DE9">
        <w:rPr>
          <w:rFonts w:asciiTheme="majorHAnsi" w:hAnsiTheme="majorHAnsi" w:cstheme="majorHAnsi"/>
          <w:color w:val="000000"/>
          <w:sz w:val="21"/>
          <w:szCs w:val="21"/>
        </w:rPr>
        <w:t xml:space="preserve"> z </w:t>
      </w:r>
      <w:proofErr w:type="spellStart"/>
      <w:r w:rsidR="00CA2DE9">
        <w:rPr>
          <w:rFonts w:asciiTheme="majorHAnsi" w:hAnsiTheme="majorHAnsi" w:cstheme="majorHAnsi"/>
          <w:color w:val="000000"/>
          <w:sz w:val="21"/>
          <w:szCs w:val="21"/>
        </w:rPr>
        <w:t>późn</w:t>
      </w:r>
      <w:proofErr w:type="spellEnd"/>
      <w:r w:rsidR="00CA2DE9">
        <w:rPr>
          <w:rFonts w:asciiTheme="majorHAnsi" w:hAnsiTheme="majorHAnsi" w:cstheme="majorHAnsi"/>
          <w:color w:val="000000"/>
          <w:sz w:val="21"/>
          <w:szCs w:val="21"/>
        </w:rPr>
        <w:t>. Zm.</w:t>
      </w:r>
      <w:r w:rsidRPr="0029786D">
        <w:rPr>
          <w:rFonts w:asciiTheme="majorHAnsi" w:hAnsiTheme="majorHAnsi" w:cstheme="majorHAnsi"/>
          <w:color w:val="000000"/>
          <w:sz w:val="21"/>
          <w:szCs w:val="21"/>
        </w:rPr>
        <w:t>)</w:t>
      </w:r>
      <w:r w:rsidR="00F043C9" w:rsidRPr="0029786D">
        <w:rPr>
          <w:rFonts w:asciiTheme="majorHAnsi" w:hAnsiTheme="majorHAnsi" w:cstheme="majorHAnsi"/>
          <w:color w:val="000000"/>
          <w:sz w:val="21"/>
          <w:szCs w:val="21"/>
        </w:rPr>
        <w:t>,</w:t>
      </w:r>
    </w:p>
    <w:p w14:paraId="63D4DC35" w14:textId="1DD51595" w:rsidR="00FC09CC" w:rsidRPr="0029786D" w:rsidRDefault="00613A9F" w:rsidP="0029786D">
      <w:pPr>
        <w:pStyle w:val="Akapitzlist"/>
        <w:numPr>
          <w:ilvl w:val="0"/>
          <w:numId w:val="19"/>
        </w:numPr>
        <w:spacing w:line="280" w:lineRule="atLeast"/>
        <w:ind w:leftChars="0" w:left="709" w:firstLineChars="0" w:hanging="425"/>
        <w:jc w:val="both"/>
        <w:rPr>
          <w:rFonts w:asciiTheme="majorHAnsi" w:hAnsiTheme="majorHAnsi" w:cstheme="majorHAnsi"/>
          <w:color w:val="00B050"/>
          <w:sz w:val="21"/>
          <w:szCs w:val="21"/>
        </w:rPr>
      </w:pPr>
      <w:r w:rsidRPr="0029786D">
        <w:rPr>
          <w:rFonts w:asciiTheme="majorHAnsi" w:hAnsiTheme="majorHAnsi" w:cstheme="majorHAnsi"/>
          <w:b/>
          <w:bCs/>
          <w:color w:val="000000"/>
          <w:sz w:val="21"/>
          <w:szCs w:val="21"/>
        </w:rPr>
        <w:t>Ustawa sankcyjna</w:t>
      </w:r>
      <w:r w:rsidRPr="0029786D">
        <w:rPr>
          <w:rFonts w:asciiTheme="majorHAnsi" w:hAnsiTheme="majorHAnsi" w:cstheme="majorHAnsi"/>
          <w:color w:val="000000"/>
          <w:sz w:val="21"/>
          <w:szCs w:val="21"/>
        </w:rPr>
        <w:t xml:space="preserve"> - </w:t>
      </w:r>
      <w:r w:rsidR="00215586" w:rsidRPr="0029786D">
        <w:rPr>
          <w:rFonts w:asciiTheme="majorHAnsi" w:hAnsiTheme="majorHAnsi" w:cstheme="majorHAnsi"/>
          <w:color w:val="000000"/>
          <w:sz w:val="21"/>
          <w:szCs w:val="21"/>
        </w:rPr>
        <w:t>u</w:t>
      </w:r>
      <w:r w:rsidRPr="0029786D">
        <w:rPr>
          <w:rFonts w:asciiTheme="majorHAnsi" w:hAnsiTheme="majorHAnsi" w:cstheme="majorHAnsi"/>
          <w:color w:val="000000"/>
          <w:sz w:val="21"/>
          <w:szCs w:val="21"/>
        </w:rPr>
        <w:t>staw</w:t>
      </w:r>
      <w:r w:rsidR="00215586" w:rsidRPr="0029786D">
        <w:rPr>
          <w:rFonts w:asciiTheme="majorHAnsi" w:hAnsiTheme="majorHAnsi" w:cstheme="majorHAnsi"/>
          <w:color w:val="000000"/>
          <w:sz w:val="21"/>
          <w:szCs w:val="21"/>
        </w:rPr>
        <w:t>a</w:t>
      </w:r>
      <w:r w:rsidRPr="0029786D">
        <w:rPr>
          <w:rFonts w:asciiTheme="majorHAnsi" w:hAnsiTheme="majorHAnsi" w:cstheme="majorHAnsi"/>
          <w:color w:val="000000"/>
          <w:sz w:val="21"/>
          <w:szCs w:val="21"/>
        </w:rPr>
        <w:t xml:space="preserve"> z dnia 13 kwietnia 2022</w:t>
      </w:r>
      <w:r w:rsidR="00215586" w:rsidRPr="0029786D">
        <w:rPr>
          <w:rFonts w:asciiTheme="majorHAnsi" w:hAnsiTheme="majorHAnsi" w:cstheme="majorHAnsi"/>
          <w:color w:val="000000"/>
          <w:sz w:val="21"/>
          <w:szCs w:val="21"/>
        </w:rPr>
        <w:t xml:space="preserve"> </w:t>
      </w:r>
      <w:r w:rsidRPr="0029786D">
        <w:rPr>
          <w:rFonts w:asciiTheme="majorHAnsi" w:hAnsiTheme="majorHAnsi" w:cstheme="majorHAnsi"/>
          <w:color w:val="000000"/>
          <w:sz w:val="21"/>
          <w:szCs w:val="21"/>
        </w:rPr>
        <w:t>r. o szczególnych rozwiązaniach w zakresie przeciwdziałania wspieraniu agresji na Ukrainę oraz służących ochronie bezpieczeństwa narodowego (Dz.U. z 202</w:t>
      </w:r>
      <w:r w:rsidR="005C150E" w:rsidRPr="0029786D">
        <w:rPr>
          <w:rFonts w:asciiTheme="majorHAnsi" w:hAnsiTheme="majorHAnsi" w:cstheme="majorHAnsi"/>
          <w:color w:val="000000"/>
          <w:sz w:val="21"/>
          <w:szCs w:val="21"/>
        </w:rPr>
        <w:t>3</w:t>
      </w:r>
      <w:r w:rsidRPr="0029786D">
        <w:rPr>
          <w:rFonts w:asciiTheme="majorHAnsi" w:hAnsiTheme="majorHAnsi" w:cstheme="majorHAnsi"/>
          <w:color w:val="000000"/>
          <w:sz w:val="21"/>
          <w:szCs w:val="21"/>
        </w:rPr>
        <w:t xml:space="preserve">, poz. </w:t>
      </w:r>
      <w:r w:rsidR="0029786D" w:rsidRPr="0029786D">
        <w:rPr>
          <w:rFonts w:asciiTheme="majorHAnsi" w:hAnsiTheme="majorHAnsi" w:cstheme="majorHAnsi"/>
          <w:color w:val="000000"/>
          <w:sz w:val="21"/>
          <w:szCs w:val="21"/>
        </w:rPr>
        <w:t>1497</w:t>
      </w:r>
      <w:r w:rsidR="00CA2DE9">
        <w:rPr>
          <w:rFonts w:asciiTheme="majorHAnsi" w:hAnsiTheme="majorHAnsi" w:cstheme="majorHAnsi"/>
          <w:color w:val="000000"/>
          <w:sz w:val="21"/>
          <w:szCs w:val="21"/>
        </w:rPr>
        <w:t xml:space="preserve"> z </w:t>
      </w:r>
      <w:proofErr w:type="spellStart"/>
      <w:r w:rsidR="00CA2DE9">
        <w:rPr>
          <w:rFonts w:asciiTheme="majorHAnsi" w:hAnsiTheme="majorHAnsi" w:cstheme="majorHAnsi"/>
          <w:color w:val="000000"/>
          <w:sz w:val="21"/>
          <w:szCs w:val="21"/>
        </w:rPr>
        <w:t>późn</w:t>
      </w:r>
      <w:proofErr w:type="spellEnd"/>
      <w:r w:rsidR="00CA2DE9">
        <w:rPr>
          <w:rFonts w:asciiTheme="majorHAnsi" w:hAnsiTheme="majorHAnsi" w:cstheme="majorHAnsi"/>
          <w:color w:val="000000"/>
          <w:sz w:val="21"/>
          <w:szCs w:val="21"/>
        </w:rPr>
        <w:t>. zm.</w:t>
      </w:r>
      <w:r w:rsidRPr="0029786D">
        <w:rPr>
          <w:rFonts w:asciiTheme="majorHAnsi" w:hAnsiTheme="majorHAnsi" w:cstheme="majorHAnsi"/>
          <w:color w:val="000000"/>
          <w:sz w:val="21"/>
          <w:szCs w:val="21"/>
        </w:rPr>
        <w:t>).</w:t>
      </w:r>
    </w:p>
    <w:p w14:paraId="3A6E9734" w14:textId="1028FECA" w:rsidR="00613A9F" w:rsidRPr="0029786D" w:rsidRDefault="00613A9F" w:rsidP="0029786D">
      <w:pPr>
        <w:pStyle w:val="Akapitzlist"/>
        <w:numPr>
          <w:ilvl w:val="0"/>
          <w:numId w:val="28"/>
        </w:numPr>
        <w:tabs>
          <w:tab w:val="left" w:pos="993"/>
        </w:tabs>
        <w:spacing w:line="280" w:lineRule="atLeast"/>
        <w:ind w:leftChars="0" w:firstLineChars="0"/>
        <w:jc w:val="both"/>
        <w:textDirection w:val="lrTb"/>
        <w:textAlignment w:val="auto"/>
        <w:outlineLvl w:val="9"/>
        <w:rPr>
          <w:rFonts w:asciiTheme="majorHAnsi" w:eastAsia="Times New Roman" w:hAnsiTheme="majorHAnsi" w:cstheme="majorHAnsi"/>
          <w:position w:val="0"/>
          <w:sz w:val="21"/>
          <w:szCs w:val="21"/>
          <w:lang w:eastAsia="zh-CN"/>
        </w:rPr>
      </w:pPr>
      <w:r w:rsidRPr="0029786D">
        <w:rPr>
          <w:rFonts w:asciiTheme="majorHAnsi" w:eastAsia="Times New Roman" w:hAnsiTheme="majorHAnsi" w:cstheme="majorHAnsi"/>
          <w:b/>
          <w:bCs/>
          <w:position w:val="0"/>
          <w:sz w:val="21"/>
          <w:szCs w:val="21"/>
          <w:lang w:eastAsia="zh-CN"/>
        </w:rPr>
        <w:t>Wykonawca</w:t>
      </w:r>
      <w:r w:rsidRPr="0029786D">
        <w:rPr>
          <w:rFonts w:asciiTheme="majorHAnsi" w:eastAsia="Times New Roman" w:hAnsiTheme="majorHAnsi" w:cstheme="majorHAnsi"/>
          <w:position w:val="0"/>
          <w:sz w:val="21"/>
          <w:szCs w:val="21"/>
          <w:lang w:eastAsia="zh-CN"/>
        </w:rPr>
        <w:t xml:space="preserve"> oświadcza, że nie zachodzą wobec niego / oraz podwykonawcy* przesłanki wykluczenia z postępowania, o których mowa w art. 7 ust. 1 </w:t>
      </w:r>
      <w:r w:rsidR="00215586" w:rsidRPr="0029786D">
        <w:rPr>
          <w:rFonts w:asciiTheme="majorHAnsi" w:eastAsia="Times New Roman" w:hAnsiTheme="majorHAnsi" w:cstheme="majorHAnsi"/>
          <w:position w:val="0"/>
          <w:sz w:val="21"/>
          <w:szCs w:val="21"/>
          <w:lang w:eastAsia="zh-CN"/>
        </w:rPr>
        <w:t>u</w:t>
      </w:r>
      <w:r w:rsidRPr="0029786D">
        <w:rPr>
          <w:rFonts w:asciiTheme="majorHAnsi" w:eastAsia="Times New Roman" w:hAnsiTheme="majorHAnsi" w:cstheme="majorHAnsi"/>
          <w:position w:val="0"/>
          <w:sz w:val="21"/>
          <w:szCs w:val="21"/>
          <w:lang w:eastAsia="zh-CN"/>
        </w:rPr>
        <w:t xml:space="preserve">stawy </w:t>
      </w:r>
      <w:r w:rsidR="000475AF" w:rsidRPr="0029786D">
        <w:rPr>
          <w:rFonts w:asciiTheme="majorHAnsi" w:eastAsia="Times New Roman" w:hAnsiTheme="majorHAnsi" w:cstheme="majorHAnsi"/>
          <w:position w:val="0"/>
          <w:sz w:val="21"/>
          <w:szCs w:val="21"/>
          <w:lang w:eastAsia="zh-CN"/>
        </w:rPr>
        <w:t xml:space="preserve">sankcyjnej oraz art. 5k </w:t>
      </w:r>
      <w:r w:rsidRPr="0029786D">
        <w:rPr>
          <w:rFonts w:asciiTheme="majorHAnsi" w:eastAsia="Times New Roman" w:hAnsiTheme="majorHAnsi" w:cstheme="majorHAnsi"/>
          <w:position w:val="0"/>
          <w:sz w:val="21"/>
          <w:szCs w:val="21"/>
          <w:lang w:eastAsia="zh-CN"/>
        </w:rPr>
        <w:t xml:space="preserve"> </w:t>
      </w:r>
      <w:r w:rsidR="000475AF" w:rsidRPr="0029786D">
        <w:rPr>
          <w:rFonts w:asciiTheme="majorHAnsi" w:eastAsia="Times New Roman" w:hAnsiTheme="majorHAnsi" w:cstheme="majorHAnsi"/>
          <w:position w:val="0"/>
          <w:sz w:val="21"/>
          <w:szCs w:val="21"/>
          <w:lang w:eastAsia="zh-CN"/>
        </w:rPr>
        <w:t>Rozporządzenia Rady (UE) NR 833/2014 z dnia 31 lipca 2014 r. dotyczącego środków ograniczających w związku z działaniami Rosji destabilizującymi sytuację na Ukrainie.</w:t>
      </w:r>
    </w:p>
    <w:p w14:paraId="0FC3357F" w14:textId="4D17F946" w:rsidR="000475AF" w:rsidRPr="0029786D" w:rsidRDefault="0026696F" w:rsidP="0029786D">
      <w:pPr>
        <w:pStyle w:val="Akapitzlist"/>
        <w:tabs>
          <w:tab w:val="left" w:pos="993"/>
        </w:tabs>
        <w:spacing w:line="280" w:lineRule="atLeast"/>
        <w:ind w:leftChars="0" w:left="358" w:firstLineChars="0" w:firstLine="0"/>
        <w:jc w:val="both"/>
        <w:textDirection w:val="lrTb"/>
        <w:textAlignment w:val="auto"/>
        <w:outlineLvl w:val="9"/>
        <w:rPr>
          <w:rFonts w:asciiTheme="majorHAnsi" w:eastAsia="Times New Roman" w:hAnsiTheme="majorHAnsi" w:cstheme="majorHAnsi"/>
          <w:i/>
          <w:iCs/>
          <w:color w:val="FF0000"/>
          <w:position w:val="0"/>
          <w:sz w:val="21"/>
          <w:szCs w:val="21"/>
          <w:lang w:eastAsia="zh-CN"/>
        </w:rPr>
      </w:pPr>
      <w:r w:rsidRPr="0029786D">
        <w:rPr>
          <w:rFonts w:asciiTheme="majorHAnsi" w:eastAsia="Times New Roman" w:hAnsiTheme="majorHAnsi" w:cstheme="majorHAnsi"/>
          <w:i/>
          <w:iCs/>
          <w:color w:val="FF0000"/>
          <w:position w:val="0"/>
          <w:sz w:val="21"/>
          <w:szCs w:val="21"/>
          <w:lang w:eastAsia="zh-CN"/>
        </w:rPr>
        <w:t xml:space="preserve">*niepotrzebne </w:t>
      </w:r>
      <w:r w:rsidR="00BD409D" w:rsidRPr="0029786D">
        <w:rPr>
          <w:rFonts w:asciiTheme="majorHAnsi" w:eastAsia="Times New Roman" w:hAnsiTheme="majorHAnsi" w:cstheme="majorHAnsi"/>
          <w:i/>
          <w:iCs/>
          <w:color w:val="FF0000"/>
          <w:position w:val="0"/>
          <w:sz w:val="21"/>
          <w:szCs w:val="21"/>
          <w:lang w:eastAsia="zh-CN"/>
        </w:rPr>
        <w:t>wykre</w:t>
      </w:r>
      <w:r w:rsidR="00A14018" w:rsidRPr="0029786D">
        <w:rPr>
          <w:rFonts w:asciiTheme="majorHAnsi" w:eastAsia="Times New Roman" w:hAnsiTheme="majorHAnsi" w:cstheme="majorHAnsi"/>
          <w:i/>
          <w:iCs/>
          <w:color w:val="FF0000"/>
          <w:position w:val="0"/>
          <w:sz w:val="21"/>
          <w:szCs w:val="21"/>
          <w:lang w:eastAsia="zh-CN"/>
        </w:rPr>
        <w:t>ś</w:t>
      </w:r>
      <w:r w:rsidR="00BD409D" w:rsidRPr="0029786D">
        <w:rPr>
          <w:rFonts w:asciiTheme="majorHAnsi" w:eastAsia="Times New Roman" w:hAnsiTheme="majorHAnsi" w:cstheme="majorHAnsi"/>
          <w:i/>
          <w:iCs/>
          <w:color w:val="FF0000"/>
          <w:position w:val="0"/>
          <w:sz w:val="21"/>
          <w:szCs w:val="21"/>
          <w:lang w:eastAsia="zh-CN"/>
        </w:rPr>
        <w:t>lić</w:t>
      </w:r>
    </w:p>
    <w:p w14:paraId="0000002C" w14:textId="4F7DFE00" w:rsidR="00776931" w:rsidRPr="0029786D" w:rsidRDefault="00F555EC" w:rsidP="0029786D">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29786D">
        <w:rPr>
          <w:rFonts w:asciiTheme="majorHAnsi" w:hAnsiTheme="majorHAnsi" w:cstheme="majorHAnsi"/>
          <w:b/>
          <w:color w:val="000000"/>
          <w:sz w:val="21"/>
          <w:szCs w:val="21"/>
        </w:rPr>
        <w:t>Przedmiot umowy</w:t>
      </w:r>
    </w:p>
    <w:p w14:paraId="0000002D" w14:textId="77777777" w:rsidR="00776931" w:rsidRPr="0029786D" w:rsidRDefault="00F555EC" w:rsidP="0029786D">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29786D">
        <w:rPr>
          <w:rFonts w:asciiTheme="majorHAnsi" w:hAnsiTheme="majorHAnsi" w:cstheme="majorHAnsi"/>
          <w:b/>
          <w:color w:val="000000"/>
          <w:sz w:val="21"/>
          <w:szCs w:val="21"/>
        </w:rPr>
        <w:t>§2</w:t>
      </w:r>
    </w:p>
    <w:p w14:paraId="0000002E" w14:textId="5219DC78" w:rsidR="00776931" w:rsidRPr="0029786D" w:rsidRDefault="002E5E6E" w:rsidP="0029786D">
      <w:pPr>
        <w:numPr>
          <w:ilvl w:val="0"/>
          <w:numId w:val="21"/>
        </w:numPr>
        <w:pBdr>
          <w:top w:val="nil"/>
          <w:left w:val="nil"/>
          <w:bottom w:val="nil"/>
          <w:right w:val="nil"/>
          <w:between w:val="nil"/>
        </w:pBdr>
        <w:spacing w:line="280" w:lineRule="atLeast"/>
        <w:ind w:leftChars="0" w:left="284" w:firstLineChars="0" w:hanging="284"/>
        <w:jc w:val="both"/>
        <w:rPr>
          <w:rFonts w:asciiTheme="majorHAnsi" w:hAnsiTheme="majorHAnsi" w:cstheme="majorHAnsi"/>
          <w:sz w:val="21"/>
          <w:szCs w:val="21"/>
        </w:rPr>
      </w:pPr>
      <w:r w:rsidRPr="0029786D">
        <w:rPr>
          <w:rFonts w:asciiTheme="majorHAnsi" w:hAnsiTheme="majorHAnsi" w:cstheme="majorHAnsi"/>
          <w:sz w:val="21"/>
          <w:szCs w:val="21"/>
        </w:rPr>
        <w:t>Przedmiotem Umowy jest określenie praw i obowiązków Stron, związanych ze świadczeniem usługi kompleksowej, polegającej na sprzedaży energii elektrycznej i zapewnieniu świadczenia usługi jej dystrybucji</w:t>
      </w:r>
      <w:r w:rsidR="00F555EC" w:rsidRPr="0029786D">
        <w:rPr>
          <w:rFonts w:asciiTheme="majorHAnsi" w:hAnsiTheme="majorHAnsi" w:cstheme="majorHAnsi"/>
          <w:sz w:val="21"/>
          <w:szCs w:val="21"/>
        </w:rPr>
        <w:t xml:space="preserve"> do punktów poboru </w:t>
      </w:r>
      <w:r w:rsidR="000475AF" w:rsidRPr="0029786D">
        <w:rPr>
          <w:rFonts w:asciiTheme="majorHAnsi" w:hAnsiTheme="majorHAnsi" w:cstheme="majorHAnsi"/>
          <w:sz w:val="21"/>
          <w:szCs w:val="21"/>
        </w:rPr>
        <w:t xml:space="preserve">(PPE) </w:t>
      </w:r>
      <w:r w:rsidR="00F555EC" w:rsidRPr="0029786D">
        <w:rPr>
          <w:rFonts w:asciiTheme="majorHAnsi" w:hAnsiTheme="majorHAnsi" w:cstheme="majorHAnsi"/>
          <w:sz w:val="21"/>
          <w:szCs w:val="21"/>
        </w:rPr>
        <w:t xml:space="preserve">opisanych w </w:t>
      </w:r>
      <w:r w:rsidR="00F555EC" w:rsidRPr="0029786D">
        <w:rPr>
          <w:rFonts w:asciiTheme="majorHAnsi" w:hAnsiTheme="majorHAnsi" w:cstheme="majorHAnsi"/>
          <w:i/>
          <w:iCs/>
          <w:sz w:val="21"/>
          <w:szCs w:val="21"/>
        </w:rPr>
        <w:t>Załączniku nr 1 do Umowy</w:t>
      </w:r>
      <w:r w:rsidR="00F555EC" w:rsidRPr="0029786D">
        <w:rPr>
          <w:rFonts w:asciiTheme="majorHAnsi" w:hAnsiTheme="majorHAnsi" w:cstheme="majorHAnsi"/>
          <w:sz w:val="21"/>
          <w:szCs w:val="21"/>
        </w:rPr>
        <w:t xml:space="preserve">, o łącznym szacowanym wolumenie </w:t>
      </w:r>
      <w:r w:rsidR="00847125" w:rsidRPr="0029786D">
        <w:rPr>
          <w:rFonts w:asciiTheme="majorHAnsi" w:hAnsiTheme="majorHAnsi" w:cstheme="majorHAnsi"/>
          <w:b/>
          <w:sz w:val="21"/>
          <w:szCs w:val="21"/>
          <w:highlight w:val="lightGray"/>
        </w:rPr>
        <w:t>______</w:t>
      </w:r>
      <w:r w:rsidR="00847125" w:rsidRPr="0029786D">
        <w:rPr>
          <w:rFonts w:asciiTheme="majorHAnsi" w:hAnsiTheme="majorHAnsi" w:cstheme="majorHAnsi"/>
          <w:b/>
          <w:sz w:val="21"/>
          <w:szCs w:val="21"/>
        </w:rPr>
        <w:t xml:space="preserve"> </w:t>
      </w:r>
      <w:r w:rsidR="00F555EC" w:rsidRPr="0029786D">
        <w:rPr>
          <w:rFonts w:asciiTheme="majorHAnsi" w:hAnsiTheme="majorHAnsi" w:cstheme="majorHAnsi"/>
          <w:b/>
          <w:sz w:val="21"/>
          <w:szCs w:val="21"/>
        </w:rPr>
        <w:t>kWh</w:t>
      </w:r>
      <w:r w:rsidR="00F44E9A" w:rsidRPr="0029786D">
        <w:rPr>
          <w:rFonts w:asciiTheme="majorHAnsi" w:hAnsiTheme="majorHAnsi" w:cstheme="majorHAnsi"/>
          <w:bCs/>
          <w:sz w:val="21"/>
          <w:szCs w:val="21"/>
        </w:rPr>
        <w:t xml:space="preserve"> </w:t>
      </w:r>
      <w:r w:rsidR="000E5870" w:rsidRPr="0029786D">
        <w:rPr>
          <w:rFonts w:asciiTheme="majorHAnsi" w:hAnsiTheme="majorHAnsi" w:cstheme="majorHAnsi"/>
          <w:bCs/>
          <w:sz w:val="21"/>
          <w:szCs w:val="21"/>
        </w:rPr>
        <w:t xml:space="preserve">zgodnie ze złożoną Ofertą - </w:t>
      </w:r>
      <w:r w:rsidR="000E5870" w:rsidRPr="0029786D">
        <w:rPr>
          <w:rFonts w:asciiTheme="majorHAnsi" w:hAnsiTheme="majorHAnsi" w:cstheme="majorHAnsi"/>
          <w:bCs/>
          <w:i/>
          <w:iCs/>
          <w:sz w:val="21"/>
          <w:szCs w:val="21"/>
        </w:rPr>
        <w:t>Załącznik</w:t>
      </w:r>
      <w:r w:rsidR="000E5870" w:rsidRPr="0029786D">
        <w:rPr>
          <w:rFonts w:asciiTheme="majorHAnsi" w:hAnsiTheme="majorHAnsi" w:cstheme="majorHAnsi"/>
          <w:bCs/>
          <w:sz w:val="21"/>
          <w:szCs w:val="21"/>
        </w:rPr>
        <w:t xml:space="preserve"> nr </w:t>
      </w:r>
      <w:r w:rsidR="000E5870" w:rsidRPr="0029786D">
        <w:rPr>
          <w:rFonts w:asciiTheme="majorHAnsi" w:hAnsiTheme="majorHAnsi" w:cstheme="majorHAnsi"/>
          <w:bCs/>
          <w:sz w:val="21"/>
          <w:szCs w:val="21"/>
          <w:highlight w:val="lightGray"/>
        </w:rPr>
        <w:t>___</w:t>
      </w:r>
      <w:r w:rsidR="000E5870" w:rsidRPr="0029786D">
        <w:rPr>
          <w:rFonts w:asciiTheme="majorHAnsi" w:hAnsiTheme="majorHAnsi" w:cstheme="majorHAnsi"/>
          <w:bCs/>
          <w:sz w:val="21"/>
          <w:szCs w:val="21"/>
        </w:rPr>
        <w:t xml:space="preserve"> </w:t>
      </w:r>
      <w:r w:rsidR="000E5870" w:rsidRPr="0029786D">
        <w:rPr>
          <w:rFonts w:asciiTheme="majorHAnsi" w:hAnsiTheme="majorHAnsi" w:cstheme="majorHAnsi"/>
          <w:bCs/>
          <w:i/>
          <w:iCs/>
          <w:sz w:val="21"/>
          <w:szCs w:val="21"/>
        </w:rPr>
        <w:t>do Umowy</w:t>
      </w:r>
      <w:r w:rsidR="000E5870" w:rsidRPr="0029786D">
        <w:rPr>
          <w:rFonts w:asciiTheme="majorHAnsi" w:hAnsiTheme="majorHAnsi" w:cstheme="majorHAnsi"/>
          <w:bCs/>
          <w:sz w:val="21"/>
          <w:szCs w:val="21"/>
        </w:rPr>
        <w:t xml:space="preserve"> oraz na warunkach określonych w Specyfikacji Warunków Zamówienia - </w:t>
      </w:r>
      <w:r w:rsidR="000E5870" w:rsidRPr="0029786D">
        <w:rPr>
          <w:rFonts w:asciiTheme="majorHAnsi" w:hAnsiTheme="majorHAnsi" w:cstheme="majorHAnsi"/>
          <w:bCs/>
          <w:i/>
          <w:iCs/>
          <w:sz w:val="21"/>
          <w:szCs w:val="21"/>
        </w:rPr>
        <w:t xml:space="preserve">Załącznik nr </w:t>
      </w:r>
      <w:r w:rsidR="000E5870" w:rsidRPr="0029786D">
        <w:rPr>
          <w:rFonts w:asciiTheme="majorHAnsi" w:hAnsiTheme="majorHAnsi" w:cstheme="majorHAnsi"/>
          <w:bCs/>
          <w:i/>
          <w:iCs/>
          <w:sz w:val="21"/>
          <w:szCs w:val="21"/>
          <w:highlight w:val="lightGray"/>
        </w:rPr>
        <w:t>___</w:t>
      </w:r>
      <w:r w:rsidR="000E5870" w:rsidRPr="0029786D">
        <w:rPr>
          <w:rFonts w:asciiTheme="majorHAnsi" w:hAnsiTheme="majorHAnsi" w:cstheme="majorHAnsi"/>
          <w:bCs/>
          <w:i/>
          <w:iCs/>
          <w:sz w:val="21"/>
          <w:szCs w:val="21"/>
        </w:rPr>
        <w:t xml:space="preserve"> do Umowy</w:t>
      </w:r>
      <w:r w:rsidR="000E5870" w:rsidRPr="0029786D">
        <w:rPr>
          <w:rFonts w:asciiTheme="majorHAnsi" w:hAnsiTheme="majorHAnsi" w:cstheme="majorHAnsi"/>
          <w:bCs/>
          <w:sz w:val="21"/>
          <w:szCs w:val="21"/>
        </w:rPr>
        <w:t xml:space="preserve"> </w:t>
      </w:r>
      <w:r w:rsidR="009A7DBB" w:rsidRPr="0029786D">
        <w:rPr>
          <w:rFonts w:asciiTheme="majorHAnsi" w:hAnsiTheme="majorHAnsi" w:cstheme="majorHAnsi"/>
          <w:bCs/>
          <w:sz w:val="21"/>
          <w:szCs w:val="21"/>
        </w:rPr>
        <w:t xml:space="preserve">Ewentualna zmiana szacowanego zużycia nie będzie skutkowała dodatkowymi kosztami dla </w:t>
      </w:r>
      <w:r w:rsidR="009A7DBB" w:rsidRPr="0029786D">
        <w:rPr>
          <w:rFonts w:asciiTheme="majorHAnsi" w:hAnsiTheme="majorHAnsi" w:cstheme="majorHAnsi"/>
          <w:b/>
          <w:sz w:val="21"/>
          <w:szCs w:val="21"/>
        </w:rPr>
        <w:t>Zamawiającego</w:t>
      </w:r>
      <w:r w:rsidR="009A7DBB" w:rsidRPr="0029786D">
        <w:rPr>
          <w:rFonts w:asciiTheme="majorHAnsi" w:hAnsiTheme="majorHAnsi" w:cstheme="majorHAnsi"/>
          <w:bCs/>
          <w:sz w:val="21"/>
          <w:szCs w:val="21"/>
        </w:rPr>
        <w:t xml:space="preserve">, poza rozliczeniem za faktycznie zużytą ilość energii elektrycznej wg cen określonych w Ofercie oraz </w:t>
      </w:r>
      <w:r w:rsidR="000475AF" w:rsidRPr="0029786D">
        <w:rPr>
          <w:rFonts w:asciiTheme="majorHAnsi" w:hAnsiTheme="majorHAnsi" w:cstheme="majorHAnsi"/>
          <w:bCs/>
          <w:sz w:val="21"/>
          <w:szCs w:val="21"/>
        </w:rPr>
        <w:t>poniesieniem opłat za usługi dystrybucji.</w:t>
      </w:r>
    </w:p>
    <w:p w14:paraId="00000030" w14:textId="13B6E82A" w:rsidR="00776931" w:rsidRPr="0029786D" w:rsidRDefault="00F555EC" w:rsidP="0029786D">
      <w:pPr>
        <w:numPr>
          <w:ilvl w:val="0"/>
          <w:numId w:val="21"/>
        </w:numPr>
        <w:pBdr>
          <w:top w:val="nil"/>
          <w:left w:val="nil"/>
          <w:bottom w:val="nil"/>
          <w:right w:val="nil"/>
          <w:between w:val="nil"/>
        </w:pBdr>
        <w:tabs>
          <w:tab w:val="left" w:pos="284"/>
        </w:tabs>
        <w:spacing w:line="280" w:lineRule="atLeast"/>
        <w:ind w:left="271" w:hangingChars="130" w:hanging="273"/>
        <w:jc w:val="both"/>
        <w:rPr>
          <w:rFonts w:asciiTheme="majorHAnsi" w:hAnsiTheme="majorHAnsi" w:cstheme="majorHAnsi"/>
          <w:color w:val="000000"/>
          <w:sz w:val="21"/>
          <w:szCs w:val="21"/>
        </w:rPr>
      </w:pPr>
      <w:r w:rsidRPr="0029786D">
        <w:rPr>
          <w:rFonts w:asciiTheme="majorHAnsi" w:hAnsiTheme="majorHAnsi" w:cstheme="majorHAnsi"/>
          <w:sz w:val="21"/>
          <w:szCs w:val="21"/>
        </w:rPr>
        <w:t xml:space="preserve">Dostawa energii elektrycznej oraz świadczenie usług dystrybucji będzie odbywać się na warunkach określonych obowiązującymi przepisami, w tym </w:t>
      </w:r>
      <w:r w:rsidR="00AC32CC" w:rsidRPr="0029786D">
        <w:rPr>
          <w:rFonts w:asciiTheme="majorHAnsi" w:hAnsiTheme="majorHAnsi" w:cstheme="majorHAnsi"/>
          <w:sz w:val="21"/>
          <w:szCs w:val="21"/>
        </w:rPr>
        <w:t>U</w:t>
      </w:r>
      <w:r w:rsidRPr="0029786D">
        <w:rPr>
          <w:rFonts w:asciiTheme="majorHAnsi" w:hAnsiTheme="majorHAnsi" w:cstheme="majorHAnsi"/>
          <w:sz w:val="21"/>
          <w:szCs w:val="21"/>
        </w:rPr>
        <w:t xml:space="preserve">stawy Pe, zgodnie z obowiązującymi </w:t>
      </w:r>
      <w:r w:rsidR="00FD0CA7" w:rsidRPr="0029786D">
        <w:rPr>
          <w:rFonts w:asciiTheme="majorHAnsi" w:hAnsiTheme="majorHAnsi" w:cstheme="majorHAnsi"/>
          <w:sz w:val="21"/>
          <w:szCs w:val="21"/>
        </w:rPr>
        <w:t>R</w:t>
      </w:r>
      <w:r w:rsidRPr="0029786D">
        <w:rPr>
          <w:rFonts w:asciiTheme="majorHAnsi" w:hAnsiTheme="majorHAnsi" w:cstheme="majorHAnsi"/>
          <w:sz w:val="21"/>
          <w:szCs w:val="21"/>
        </w:rPr>
        <w:t xml:space="preserve">ozporządzeniami do ww. ustawy, przepisami ustawy z dnia </w:t>
      </w:r>
      <w:r w:rsidRPr="0029786D">
        <w:rPr>
          <w:rFonts w:asciiTheme="majorHAnsi" w:hAnsiTheme="majorHAnsi" w:cstheme="majorHAnsi"/>
          <w:color w:val="000000"/>
          <w:sz w:val="21"/>
          <w:szCs w:val="21"/>
        </w:rPr>
        <w:t xml:space="preserve">23 kwietnia 1964 r. </w:t>
      </w:r>
      <w:r w:rsidR="000475AF" w:rsidRPr="0029786D">
        <w:rPr>
          <w:rFonts w:asciiTheme="majorHAnsi" w:hAnsiTheme="majorHAnsi" w:cstheme="majorHAnsi"/>
          <w:color w:val="000000"/>
          <w:sz w:val="21"/>
          <w:szCs w:val="21"/>
        </w:rPr>
        <w:t>K</w:t>
      </w:r>
      <w:r w:rsidRPr="0029786D">
        <w:rPr>
          <w:rFonts w:asciiTheme="majorHAnsi" w:hAnsiTheme="majorHAnsi" w:cstheme="majorHAnsi"/>
          <w:color w:val="000000"/>
          <w:sz w:val="21"/>
          <w:szCs w:val="21"/>
        </w:rPr>
        <w:t xml:space="preserve">odeks </w:t>
      </w:r>
      <w:r w:rsidR="00F056B6" w:rsidRPr="0029786D">
        <w:rPr>
          <w:rFonts w:asciiTheme="majorHAnsi" w:hAnsiTheme="majorHAnsi" w:cstheme="majorHAnsi"/>
          <w:color w:val="000000"/>
          <w:sz w:val="21"/>
          <w:szCs w:val="21"/>
        </w:rPr>
        <w:t>c</w:t>
      </w:r>
      <w:r w:rsidRPr="0029786D">
        <w:rPr>
          <w:rFonts w:asciiTheme="majorHAnsi" w:hAnsiTheme="majorHAnsi" w:cstheme="majorHAnsi"/>
          <w:color w:val="000000"/>
          <w:sz w:val="21"/>
          <w:szCs w:val="21"/>
        </w:rPr>
        <w:t xml:space="preserve">ywilny, zasadami określonymi w koncesjach, postanowieniach Umowy oraz w oparciu o </w:t>
      </w:r>
      <w:r w:rsidR="00AC32CC" w:rsidRPr="0029786D">
        <w:rPr>
          <w:rFonts w:asciiTheme="majorHAnsi" w:hAnsiTheme="majorHAnsi" w:cstheme="majorHAnsi"/>
          <w:color w:val="000000"/>
          <w:sz w:val="21"/>
          <w:szCs w:val="21"/>
        </w:rPr>
        <w:t>U</w:t>
      </w:r>
      <w:r w:rsidRPr="0029786D">
        <w:rPr>
          <w:rFonts w:asciiTheme="majorHAnsi" w:hAnsiTheme="majorHAnsi" w:cstheme="majorHAnsi"/>
          <w:color w:val="000000"/>
          <w:sz w:val="21"/>
          <w:szCs w:val="21"/>
        </w:rPr>
        <w:t xml:space="preserve">stawę </w:t>
      </w:r>
      <w:proofErr w:type="spellStart"/>
      <w:r w:rsidRPr="0029786D">
        <w:rPr>
          <w:rFonts w:asciiTheme="majorHAnsi" w:hAnsiTheme="majorHAnsi" w:cstheme="majorHAnsi"/>
          <w:color w:val="000000"/>
          <w:sz w:val="21"/>
          <w:szCs w:val="21"/>
        </w:rPr>
        <w:t>Pzp</w:t>
      </w:r>
      <w:proofErr w:type="spellEnd"/>
      <w:r w:rsidRPr="0029786D">
        <w:rPr>
          <w:rFonts w:asciiTheme="majorHAnsi" w:hAnsiTheme="majorHAnsi" w:cstheme="majorHAnsi"/>
          <w:color w:val="000000"/>
          <w:sz w:val="21"/>
          <w:szCs w:val="21"/>
        </w:rPr>
        <w:t xml:space="preserve">, za pośrednictwem sieci dystrybucyjnej należącej </w:t>
      </w:r>
      <w:r w:rsidR="00BD409D" w:rsidRPr="0029786D">
        <w:rPr>
          <w:rFonts w:asciiTheme="majorHAnsi" w:hAnsiTheme="majorHAnsi" w:cstheme="majorHAnsi"/>
          <w:color w:val="000000"/>
          <w:sz w:val="21"/>
          <w:szCs w:val="21"/>
        </w:rPr>
        <w:t>ENERGA</w:t>
      </w:r>
      <w:r w:rsidR="00042B74" w:rsidRPr="0029786D">
        <w:rPr>
          <w:rFonts w:asciiTheme="majorHAnsi" w:hAnsiTheme="majorHAnsi" w:cstheme="majorHAnsi"/>
          <w:color w:val="000000"/>
          <w:sz w:val="21"/>
          <w:szCs w:val="21"/>
        </w:rPr>
        <w:t xml:space="preserve"> Operator </w:t>
      </w:r>
      <w:r w:rsidR="00BD409D" w:rsidRPr="0029786D">
        <w:rPr>
          <w:rFonts w:asciiTheme="majorHAnsi" w:hAnsiTheme="majorHAnsi" w:cstheme="majorHAnsi"/>
          <w:color w:val="000000"/>
          <w:sz w:val="21"/>
          <w:szCs w:val="21"/>
        </w:rPr>
        <w:t>S.A.</w:t>
      </w:r>
      <w:r w:rsidR="00707CB8" w:rsidRPr="0029786D">
        <w:rPr>
          <w:rFonts w:asciiTheme="majorHAnsi" w:hAnsiTheme="majorHAnsi" w:cstheme="majorHAnsi"/>
          <w:color w:val="000000"/>
          <w:sz w:val="21"/>
          <w:szCs w:val="21"/>
        </w:rPr>
        <w:t xml:space="preserve"> z siedzib</w:t>
      </w:r>
      <w:r w:rsidR="009652B8" w:rsidRPr="0029786D">
        <w:rPr>
          <w:rFonts w:asciiTheme="majorHAnsi" w:hAnsiTheme="majorHAnsi" w:cstheme="majorHAnsi"/>
          <w:color w:val="000000"/>
          <w:sz w:val="21"/>
          <w:szCs w:val="21"/>
        </w:rPr>
        <w:t>ą</w:t>
      </w:r>
      <w:r w:rsidR="00707CB8" w:rsidRPr="0029786D">
        <w:rPr>
          <w:rFonts w:asciiTheme="majorHAnsi" w:hAnsiTheme="majorHAnsi" w:cstheme="majorHAnsi"/>
          <w:color w:val="000000"/>
          <w:sz w:val="21"/>
          <w:szCs w:val="21"/>
        </w:rPr>
        <w:t xml:space="preserve"> w </w:t>
      </w:r>
      <w:r w:rsidR="00BD409D" w:rsidRPr="0029786D">
        <w:rPr>
          <w:rFonts w:asciiTheme="majorHAnsi" w:hAnsiTheme="majorHAnsi" w:cstheme="majorHAnsi"/>
          <w:color w:val="000000"/>
          <w:sz w:val="21"/>
          <w:szCs w:val="21"/>
        </w:rPr>
        <w:t>Gdańsku</w:t>
      </w:r>
      <w:r w:rsidRPr="0029786D">
        <w:rPr>
          <w:rFonts w:asciiTheme="majorHAnsi" w:hAnsiTheme="majorHAnsi" w:cstheme="majorHAnsi"/>
          <w:color w:val="000000"/>
          <w:sz w:val="21"/>
          <w:szCs w:val="21"/>
        </w:rPr>
        <w:t>, zgodnie z zatwierdzoną przez Prezesa Urzędu Regulacji Energetyki Taryfą dla Usług Dystrybucji Energii Elektrycznej.</w:t>
      </w:r>
    </w:p>
    <w:p w14:paraId="00000031" w14:textId="61904D28" w:rsidR="00776931" w:rsidRPr="0029786D" w:rsidRDefault="00F555EC" w:rsidP="0029786D">
      <w:pPr>
        <w:numPr>
          <w:ilvl w:val="0"/>
          <w:numId w:val="21"/>
        </w:numPr>
        <w:pBdr>
          <w:top w:val="nil"/>
          <w:left w:val="nil"/>
          <w:bottom w:val="nil"/>
          <w:right w:val="nil"/>
          <w:between w:val="nil"/>
        </w:pBdr>
        <w:tabs>
          <w:tab w:val="left" w:pos="284"/>
        </w:tabs>
        <w:spacing w:line="280" w:lineRule="atLeast"/>
        <w:ind w:left="270" w:hangingChars="129" w:hanging="272"/>
        <w:jc w:val="both"/>
        <w:rPr>
          <w:rFonts w:asciiTheme="majorHAnsi" w:hAnsiTheme="majorHAnsi" w:cstheme="majorHAnsi"/>
          <w:color w:val="000000"/>
          <w:sz w:val="21"/>
          <w:szCs w:val="21"/>
        </w:rPr>
      </w:pPr>
      <w:r w:rsidRPr="0029786D">
        <w:rPr>
          <w:rFonts w:asciiTheme="majorHAnsi" w:hAnsiTheme="majorHAnsi" w:cstheme="majorHAnsi"/>
          <w:b/>
          <w:color w:val="000000"/>
          <w:sz w:val="21"/>
          <w:szCs w:val="21"/>
        </w:rPr>
        <w:t xml:space="preserve">Wykonawca </w:t>
      </w:r>
      <w:r w:rsidRPr="0029786D">
        <w:rPr>
          <w:rFonts w:asciiTheme="majorHAnsi" w:hAnsiTheme="majorHAnsi" w:cstheme="majorHAnsi"/>
          <w:color w:val="000000"/>
          <w:sz w:val="21"/>
          <w:szCs w:val="21"/>
        </w:rPr>
        <w:t xml:space="preserve">zobowiązuje się świadczyć na rzecz </w:t>
      </w:r>
      <w:r w:rsidRPr="0029786D">
        <w:rPr>
          <w:rFonts w:asciiTheme="majorHAnsi" w:hAnsiTheme="majorHAnsi" w:cstheme="majorHAnsi"/>
          <w:b/>
          <w:color w:val="000000"/>
          <w:sz w:val="21"/>
          <w:szCs w:val="21"/>
        </w:rPr>
        <w:t xml:space="preserve">Zamawiającego </w:t>
      </w:r>
      <w:r w:rsidRPr="0029786D">
        <w:rPr>
          <w:rFonts w:asciiTheme="majorHAnsi" w:hAnsiTheme="majorHAnsi" w:cstheme="majorHAnsi"/>
          <w:color w:val="000000"/>
          <w:sz w:val="21"/>
          <w:szCs w:val="21"/>
        </w:rPr>
        <w:t xml:space="preserve">kompleksową dostawę energii, a </w:t>
      </w:r>
      <w:r w:rsidRPr="0029786D">
        <w:rPr>
          <w:rFonts w:asciiTheme="majorHAnsi" w:hAnsiTheme="majorHAnsi" w:cstheme="majorHAnsi"/>
          <w:b/>
          <w:color w:val="000000"/>
          <w:sz w:val="21"/>
          <w:szCs w:val="21"/>
        </w:rPr>
        <w:t>Zamawiający</w:t>
      </w:r>
      <w:r w:rsidRPr="0029786D">
        <w:rPr>
          <w:rFonts w:asciiTheme="majorHAnsi" w:hAnsiTheme="majorHAnsi" w:cstheme="majorHAnsi"/>
          <w:color w:val="000000"/>
          <w:sz w:val="21"/>
          <w:szCs w:val="21"/>
        </w:rPr>
        <w:t xml:space="preserve"> zobowiązuje się w szczególności do odbioru energii elektrycznej i </w:t>
      </w:r>
      <w:r w:rsidR="000115F4" w:rsidRPr="0029786D">
        <w:rPr>
          <w:rFonts w:asciiTheme="majorHAnsi" w:hAnsiTheme="majorHAnsi" w:cstheme="majorHAnsi"/>
          <w:color w:val="000000"/>
          <w:sz w:val="21"/>
          <w:szCs w:val="21"/>
        </w:rPr>
        <w:t xml:space="preserve">terminowej </w:t>
      </w:r>
      <w:r w:rsidRPr="0029786D">
        <w:rPr>
          <w:rFonts w:asciiTheme="majorHAnsi" w:hAnsiTheme="majorHAnsi" w:cstheme="majorHAnsi"/>
          <w:color w:val="000000"/>
          <w:sz w:val="21"/>
          <w:szCs w:val="21"/>
        </w:rPr>
        <w:t xml:space="preserve">zapłaty należności. </w:t>
      </w:r>
    </w:p>
    <w:p w14:paraId="00000032" w14:textId="4AD55424" w:rsidR="00776931" w:rsidRPr="0029786D" w:rsidRDefault="00F555EC" w:rsidP="0029786D">
      <w:pPr>
        <w:numPr>
          <w:ilvl w:val="0"/>
          <w:numId w:val="21"/>
        </w:numPr>
        <w:pBdr>
          <w:top w:val="nil"/>
          <w:left w:val="nil"/>
          <w:bottom w:val="nil"/>
          <w:right w:val="nil"/>
          <w:between w:val="nil"/>
        </w:pBdr>
        <w:tabs>
          <w:tab w:val="left" w:pos="284"/>
        </w:tabs>
        <w:spacing w:line="280" w:lineRule="atLeast"/>
        <w:ind w:left="269" w:hangingChars="129" w:hanging="271"/>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Rozpoczęcie świadczenia usługi kompleksowej nastąpi w dniu </w:t>
      </w:r>
      <w:r w:rsidR="00C2758F" w:rsidRPr="0029786D">
        <w:rPr>
          <w:rFonts w:asciiTheme="majorHAnsi" w:hAnsiTheme="majorHAnsi" w:cstheme="majorHAnsi"/>
          <w:b/>
          <w:color w:val="000000"/>
          <w:sz w:val="21"/>
          <w:szCs w:val="21"/>
        </w:rPr>
        <w:t>01.01.2024</w:t>
      </w:r>
      <w:r w:rsidR="00215586" w:rsidRPr="0029786D">
        <w:rPr>
          <w:rFonts w:asciiTheme="majorHAnsi" w:hAnsiTheme="majorHAnsi" w:cstheme="majorHAnsi"/>
          <w:b/>
          <w:color w:val="000000"/>
          <w:sz w:val="21"/>
          <w:szCs w:val="21"/>
        </w:rPr>
        <w:t xml:space="preserve"> </w:t>
      </w:r>
      <w:r w:rsidRPr="0029786D">
        <w:rPr>
          <w:rFonts w:asciiTheme="majorHAnsi" w:hAnsiTheme="majorHAnsi" w:cstheme="majorHAnsi"/>
          <w:b/>
          <w:color w:val="000000"/>
          <w:sz w:val="21"/>
          <w:szCs w:val="21"/>
        </w:rPr>
        <w:t>r</w:t>
      </w:r>
      <w:r w:rsidRPr="0029786D">
        <w:rPr>
          <w:rFonts w:asciiTheme="majorHAnsi" w:hAnsiTheme="majorHAnsi" w:cstheme="majorHAnsi"/>
          <w:color w:val="000000"/>
          <w:sz w:val="21"/>
          <w:szCs w:val="21"/>
        </w:rPr>
        <w:t>. pod warunkiem pozytywnie przeprowadzonej procedury zmiany sprzedawcy.</w:t>
      </w:r>
    </w:p>
    <w:p w14:paraId="00000033" w14:textId="3C8D6A6F" w:rsidR="00776931" w:rsidRPr="0029786D" w:rsidRDefault="00F555EC" w:rsidP="0029786D">
      <w:pPr>
        <w:numPr>
          <w:ilvl w:val="0"/>
          <w:numId w:val="21"/>
        </w:numPr>
        <w:pBdr>
          <w:top w:val="nil"/>
          <w:left w:val="nil"/>
          <w:bottom w:val="nil"/>
          <w:right w:val="nil"/>
          <w:between w:val="nil"/>
        </w:pBdr>
        <w:tabs>
          <w:tab w:val="left" w:pos="284"/>
        </w:tabs>
        <w:spacing w:line="280" w:lineRule="atLeast"/>
        <w:ind w:left="0" w:hanging="2"/>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Umowa zawarta jest na czas oznaczony</w:t>
      </w:r>
      <w:r w:rsidR="00A14018" w:rsidRPr="0029786D">
        <w:rPr>
          <w:rFonts w:asciiTheme="majorHAnsi" w:hAnsiTheme="majorHAnsi" w:cstheme="majorHAnsi"/>
          <w:color w:val="000000"/>
          <w:sz w:val="21"/>
          <w:szCs w:val="21"/>
        </w:rPr>
        <w:t xml:space="preserve"> </w:t>
      </w:r>
      <w:r w:rsidRPr="0029786D">
        <w:rPr>
          <w:rFonts w:asciiTheme="majorHAnsi" w:hAnsiTheme="majorHAnsi" w:cstheme="majorHAnsi"/>
          <w:color w:val="000000"/>
          <w:sz w:val="21"/>
          <w:szCs w:val="21"/>
        </w:rPr>
        <w:t xml:space="preserve">do dnia </w:t>
      </w:r>
      <w:r w:rsidR="00A14018" w:rsidRPr="0029786D">
        <w:rPr>
          <w:rFonts w:asciiTheme="majorHAnsi" w:hAnsiTheme="majorHAnsi" w:cstheme="majorHAnsi"/>
          <w:b/>
          <w:color w:val="000000"/>
          <w:sz w:val="21"/>
          <w:szCs w:val="21"/>
        </w:rPr>
        <w:t>31.12.2024</w:t>
      </w:r>
      <w:r w:rsidR="00215586" w:rsidRPr="0029786D">
        <w:rPr>
          <w:rFonts w:asciiTheme="majorHAnsi" w:hAnsiTheme="majorHAnsi" w:cstheme="majorHAnsi"/>
          <w:b/>
          <w:color w:val="000000"/>
          <w:sz w:val="21"/>
          <w:szCs w:val="21"/>
        </w:rPr>
        <w:t xml:space="preserve"> </w:t>
      </w:r>
      <w:r w:rsidRPr="0029786D">
        <w:rPr>
          <w:rFonts w:asciiTheme="majorHAnsi" w:hAnsiTheme="majorHAnsi" w:cstheme="majorHAnsi"/>
          <w:b/>
          <w:color w:val="000000"/>
          <w:sz w:val="21"/>
          <w:szCs w:val="21"/>
        </w:rPr>
        <w:t>r.</w:t>
      </w:r>
    </w:p>
    <w:p w14:paraId="508DC905" w14:textId="77777777" w:rsidR="002A02D0" w:rsidRDefault="002A02D0" w:rsidP="002D2B3A">
      <w:pPr>
        <w:pBdr>
          <w:top w:val="nil"/>
          <w:left w:val="nil"/>
          <w:bottom w:val="nil"/>
          <w:right w:val="nil"/>
          <w:between w:val="nil"/>
        </w:pBdr>
        <w:spacing w:line="280" w:lineRule="atLeast"/>
        <w:ind w:leftChars="0" w:left="0" w:firstLineChars="0" w:firstLine="0"/>
        <w:rPr>
          <w:rFonts w:asciiTheme="majorHAnsi" w:hAnsiTheme="majorHAnsi" w:cstheme="majorHAnsi"/>
          <w:b/>
          <w:color w:val="000000"/>
          <w:sz w:val="21"/>
          <w:szCs w:val="21"/>
        </w:rPr>
      </w:pPr>
    </w:p>
    <w:p w14:paraId="00000035" w14:textId="1AD09FC3" w:rsidR="00776931" w:rsidRPr="0029786D" w:rsidRDefault="00F555EC" w:rsidP="0029786D">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29786D">
        <w:rPr>
          <w:rFonts w:asciiTheme="majorHAnsi" w:hAnsiTheme="majorHAnsi" w:cstheme="majorHAnsi"/>
          <w:b/>
          <w:color w:val="000000"/>
          <w:sz w:val="21"/>
          <w:szCs w:val="21"/>
        </w:rPr>
        <w:t>§3</w:t>
      </w:r>
    </w:p>
    <w:p w14:paraId="00000036" w14:textId="2F8AD091" w:rsidR="00776931" w:rsidRPr="0029786D" w:rsidRDefault="00F555EC" w:rsidP="0029786D">
      <w:pPr>
        <w:numPr>
          <w:ilvl w:val="0"/>
          <w:numId w:val="1"/>
        </w:numPr>
        <w:pBdr>
          <w:top w:val="nil"/>
          <w:left w:val="nil"/>
          <w:bottom w:val="nil"/>
          <w:right w:val="nil"/>
          <w:between w:val="nil"/>
        </w:pBdr>
        <w:tabs>
          <w:tab w:val="left" w:pos="284"/>
        </w:tabs>
        <w:spacing w:line="280" w:lineRule="atLeast"/>
        <w:ind w:left="270" w:hangingChars="129" w:hanging="272"/>
        <w:jc w:val="both"/>
        <w:rPr>
          <w:rFonts w:asciiTheme="majorHAnsi" w:hAnsiTheme="majorHAnsi" w:cstheme="majorHAnsi"/>
          <w:sz w:val="21"/>
          <w:szCs w:val="21"/>
        </w:rPr>
      </w:pPr>
      <w:r w:rsidRPr="0029786D">
        <w:rPr>
          <w:rFonts w:asciiTheme="majorHAnsi" w:hAnsiTheme="majorHAnsi" w:cstheme="majorHAnsi"/>
          <w:b/>
          <w:color w:val="000000"/>
          <w:sz w:val="21"/>
          <w:szCs w:val="21"/>
        </w:rPr>
        <w:t xml:space="preserve">Zamawiający </w:t>
      </w:r>
      <w:r w:rsidRPr="0029786D">
        <w:rPr>
          <w:rFonts w:asciiTheme="majorHAnsi" w:hAnsiTheme="majorHAnsi" w:cstheme="majorHAnsi"/>
          <w:color w:val="000000"/>
          <w:sz w:val="21"/>
          <w:szCs w:val="21"/>
        </w:rPr>
        <w:t xml:space="preserve">oświadcza, że energia zakupiona na podstawie Umowy przeznaczona będzie na potrzeby własne </w:t>
      </w:r>
      <w:r w:rsidR="00156281" w:rsidRPr="0029786D">
        <w:rPr>
          <w:rFonts w:asciiTheme="majorHAnsi" w:hAnsiTheme="majorHAnsi" w:cstheme="majorHAnsi"/>
          <w:b/>
          <w:sz w:val="21"/>
          <w:szCs w:val="21"/>
        </w:rPr>
        <w:t>Odbiorców</w:t>
      </w:r>
      <w:r w:rsidRPr="0029786D">
        <w:rPr>
          <w:rFonts w:asciiTheme="majorHAnsi" w:hAnsiTheme="majorHAnsi" w:cstheme="majorHAnsi"/>
          <w:b/>
          <w:sz w:val="21"/>
          <w:szCs w:val="21"/>
        </w:rPr>
        <w:t xml:space="preserve"> </w:t>
      </w:r>
      <w:r w:rsidRPr="0029786D">
        <w:rPr>
          <w:rFonts w:asciiTheme="majorHAnsi" w:hAnsiTheme="majorHAnsi" w:cstheme="majorHAnsi"/>
          <w:sz w:val="21"/>
          <w:szCs w:val="21"/>
        </w:rPr>
        <w:t>jako odbiorc</w:t>
      </w:r>
      <w:r w:rsidR="00156281" w:rsidRPr="0029786D">
        <w:rPr>
          <w:rFonts w:asciiTheme="majorHAnsi" w:hAnsiTheme="majorHAnsi" w:cstheme="majorHAnsi"/>
          <w:sz w:val="21"/>
          <w:szCs w:val="21"/>
        </w:rPr>
        <w:t>ów</w:t>
      </w:r>
      <w:r w:rsidRPr="0029786D">
        <w:rPr>
          <w:rFonts w:asciiTheme="majorHAnsi" w:hAnsiTheme="majorHAnsi" w:cstheme="majorHAnsi"/>
          <w:sz w:val="21"/>
          <w:szCs w:val="21"/>
        </w:rPr>
        <w:t xml:space="preserve"> końcow</w:t>
      </w:r>
      <w:r w:rsidR="00156281" w:rsidRPr="0029786D">
        <w:rPr>
          <w:rFonts w:asciiTheme="majorHAnsi" w:hAnsiTheme="majorHAnsi" w:cstheme="majorHAnsi"/>
          <w:sz w:val="21"/>
          <w:szCs w:val="21"/>
        </w:rPr>
        <w:t>ych</w:t>
      </w:r>
      <w:r w:rsidRPr="0029786D">
        <w:rPr>
          <w:rFonts w:asciiTheme="majorHAnsi" w:hAnsiTheme="majorHAnsi" w:cstheme="majorHAnsi"/>
          <w:sz w:val="21"/>
          <w:szCs w:val="21"/>
        </w:rPr>
        <w:t>.</w:t>
      </w:r>
    </w:p>
    <w:p w14:paraId="00000037" w14:textId="5723BEF3" w:rsidR="00776931" w:rsidRPr="0029786D" w:rsidRDefault="00F555EC" w:rsidP="0029786D">
      <w:pPr>
        <w:numPr>
          <w:ilvl w:val="0"/>
          <w:numId w:val="1"/>
        </w:numPr>
        <w:pBdr>
          <w:top w:val="nil"/>
          <w:left w:val="nil"/>
          <w:bottom w:val="nil"/>
          <w:right w:val="nil"/>
          <w:between w:val="nil"/>
        </w:pBdr>
        <w:tabs>
          <w:tab w:val="left" w:pos="284"/>
        </w:tabs>
        <w:spacing w:line="280" w:lineRule="atLeast"/>
        <w:ind w:left="0" w:hanging="2"/>
        <w:jc w:val="both"/>
        <w:rPr>
          <w:rFonts w:asciiTheme="majorHAnsi" w:hAnsiTheme="majorHAnsi" w:cstheme="majorHAnsi"/>
          <w:sz w:val="21"/>
          <w:szCs w:val="21"/>
        </w:rPr>
      </w:pPr>
      <w:r w:rsidRPr="0029786D">
        <w:rPr>
          <w:rFonts w:asciiTheme="majorHAnsi" w:hAnsiTheme="majorHAnsi" w:cstheme="majorHAnsi"/>
          <w:b/>
          <w:color w:val="000000"/>
          <w:sz w:val="21"/>
          <w:szCs w:val="21"/>
        </w:rPr>
        <w:t xml:space="preserve">Zamawiający </w:t>
      </w:r>
      <w:r w:rsidRPr="0029786D">
        <w:rPr>
          <w:rFonts w:asciiTheme="majorHAnsi" w:hAnsiTheme="majorHAnsi" w:cstheme="majorHAnsi"/>
          <w:color w:val="000000"/>
          <w:sz w:val="21"/>
          <w:szCs w:val="21"/>
        </w:rPr>
        <w:t xml:space="preserve">oświadcza, </w:t>
      </w:r>
      <w:r w:rsidRPr="0029786D">
        <w:rPr>
          <w:rFonts w:asciiTheme="majorHAnsi" w:hAnsiTheme="majorHAnsi" w:cstheme="majorHAnsi"/>
          <w:sz w:val="21"/>
          <w:szCs w:val="21"/>
        </w:rPr>
        <w:t>że</w:t>
      </w:r>
      <w:r w:rsidR="00156281" w:rsidRPr="0029786D">
        <w:rPr>
          <w:rFonts w:asciiTheme="majorHAnsi" w:hAnsiTheme="majorHAnsi" w:cstheme="majorHAnsi"/>
          <w:sz w:val="21"/>
          <w:szCs w:val="21"/>
        </w:rPr>
        <w:t xml:space="preserve"> Zamawiający/Odbiorcy/</w:t>
      </w:r>
      <w:r w:rsidRPr="0029786D">
        <w:rPr>
          <w:rFonts w:asciiTheme="majorHAnsi" w:hAnsiTheme="majorHAnsi" w:cstheme="majorHAnsi"/>
          <w:sz w:val="21"/>
          <w:szCs w:val="21"/>
        </w:rPr>
        <w:t>:</w:t>
      </w:r>
    </w:p>
    <w:p w14:paraId="00000038" w14:textId="26DBBCE6" w:rsidR="00776931" w:rsidRPr="0029786D" w:rsidRDefault="00F555EC" w:rsidP="0029786D">
      <w:pPr>
        <w:numPr>
          <w:ilvl w:val="0"/>
          <w:numId w:val="2"/>
        </w:numPr>
        <w:pBdr>
          <w:top w:val="nil"/>
          <w:left w:val="nil"/>
          <w:bottom w:val="nil"/>
          <w:right w:val="nil"/>
          <w:between w:val="nil"/>
        </w:pBdr>
        <w:tabs>
          <w:tab w:val="left" w:pos="567"/>
        </w:tabs>
        <w:spacing w:line="280" w:lineRule="atLeast"/>
        <w:ind w:left="269" w:hangingChars="129" w:hanging="271"/>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nie jest przedsiębiorstwem energetycznym, nie posiada koncesji na: wytwarzanie energii elektrycznej, obrót energią elektryczną, przesyłanie energii elektrycznej lub dystrybucję energii elektrycznej i jest nabywcą końcowym w rozumieniu ustawy z dnia 6 grudnia 2008 r. o podatku akcyzowym</w:t>
      </w:r>
      <w:r w:rsidR="00042B74" w:rsidRPr="0029786D">
        <w:rPr>
          <w:rFonts w:asciiTheme="majorHAnsi" w:hAnsiTheme="majorHAnsi" w:cstheme="majorHAnsi"/>
          <w:color w:val="000000"/>
          <w:sz w:val="21"/>
          <w:szCs w:val="21"/>
        </w:rPr>
        <w:t xml:space="preserve"> (Dz. U. z 2022 r. poz. 143 z późn.zm.)</w:t>
      </w:r>
      <w:r w:rsidR="00DA775F">
        <w:rPr>
          <w:rFonts w:asciiTheme="majorHAnsi" w:hAnsiTheme="majorHAnsi" w:cstheme="majorHAnsi"/>
          <w:color w:val="000000"/>
          <w:sz w:val="21"/>
          <w:szCs w:val="21"/>
        </w:rPr>
        <w:t>,</w:t>
      </w:r>
    </w:p>
    <w:p w14:paraId="00000039" w14:textId="77777777" w:rsidR="00776931" w:rsidRPr="0029786D" w:rsidRDefault="00F555EC" w:rsidP="0029786D">
      <w:pPr>
        <w:numPr>
          <w:ilvl w:val="0"/>
          <w:numId w:val="2"/>
        </w:numPr>
        <w:pBdr>
          <w:top w:val="nil"/>
          <w:left w:val="nil"/>
          <w:bottom w:val="nil"/>
          <w:right w:val="nil"/>
          <w:between w:val="nil"/>
        </w:pBdr>
        <w:tabs>
          <w:tab w:val="left" w:pos="567"/>
        </w:tabs>
        <w:spacing w:line="280" w:lineRule="atLeast"/>
        <w:ind w:left="271" w:hangingChars="130" w:hanging="27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przyjmuje do wiadomości, że w przypadku, gdy uzyska którąkolwiek z koncesji, o których mowa w pkt 1 zgodnie z zapisami ustawy o podatku akcyzowym, staje się podatnikiem podatku akcyzowego od energii elektrycznej nabytej od </w:t>
      </w:r>
      <w:r w:rsidRPr="0029786D">
        <w:rPr>
          <w:rFonts w:asciiTheme="majorHAnsi" w:hAnsiTheme="majorHAnsi" w:cstheme="majorHAnsi"/>
          <w:b/>
          <w:color w:val="000000"/>
          <w:sz w:val="21"/>
          <w:szCs w:val="21"/>
        </w:rPr>
        <w:t xml:space="preserve">Wykonawcy </w:t>
      </w:r>
      <w:r w:rsidRPr="0029786D">
        <w:rPr>
          <w:rFonts w:asciiTheme="majorHAnsi" w:hAnsiTheme="majorHAnsi" w:cstheme="majorHAnsi"/>
          <w:color w:val="000000"/>
          <w:sz w:val="21"/>
          <w:szCs w:val="21"/>
        </w:rPr>
        <w:t>na podstawie Umowy;</w:t>
      </w:r>
    </w:p>
    <w:p w14:paraId="0000003A" w14:textId="69A5416B" w:rsidR="00776931" w:rsidRPr="0029786D" w:rsidRDefault="00F555EC" w:rsidP="0029786D">
      <w:pPr>
        <w:numPr>
          <w:ilvl w:val="0"/>
          <w:numId w:val="2"/>
        </w:numPr>
        <w:pBdr>
          <w:top w:val="nil"/>
          <w:left w:val="nil"/>
          <w:bottom w:val="nil"/>
          <w:right w:val="nil"/>
          <w:between w:val="nil"/>
        </w:pBdr>
        <w:tabs>
          <w:tab w:val="left" w:pos="567"/>
        </w:tabs>
        <w:spacing w:line="280" w:lineRule="atLeast"/>
        <w:ind w:left="271" w:hangingChars="130" w:hanging="27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lastRenderedPageBreak/>
        <w:t xml:space="preserve">w przypadku, gdy uzyska którąkolwiek z koncesji, o których mowa w pkt 1 będzie odprowadzał akcyzę od energii elektrycznej nabytej od </w:t>
      </w:r>
      <w:r w:rsidRPr="0029786D">
        <w:rPr>
          <w:rFonts w:asciiTheme="majorHAnsi" w:hAnsiTheme="majorHAnsi" w:cstheme="majorHAnsi"/>
          <w:b/>
          <w:color w:val="000000"/>
          <w:sz w:val="21"/>
          <w:szCs w:val="21"/>
        </w:rPr>
        <w:t xml:space="preserve">Wykonawcy </w:t>
      </w:r>
      <w:r w:rsidRPr="0029786D">
        <w:rPr>
          <w:rFonts w:asciiTheme="majorHAnsi" w:hAnsiTheme="majorHAnsi" w:cstheme="majorHAnsi"/>
          <w:color w:val="000000"/>
          <w:sz w:val="21"/>
          <w:szCs w:val="21"/>
        </w:rPr>
        <w:t>na podstawie Umowy, zgodnie z zapisami ustawy o podatku akcyzowym</w:t>
      </w:r>
      <w:r w:rsidR="00DA775F">
        <w:rPr>
          <w:rFonts w:asciiTheme="majorHAnsi" w:hAnsiTheme="majorHAnsi" w:cstheme="majorHAnsi"/>
          <w:color w:val="000000"/>
          <w:sz w:val="21"/>
          <w:szCs w:val="21"/>
        </w:rPr>
        <w:t>,</w:t>
      </w:r>
    </w:p>
    <w:p w14:paraId="23B43F6B" w14:textId="56EA78E7" w:rsidR="002E5E6E" w:rsidRPr="0029786D" w:rsidRDefault="002E5E6E" w:rsidP="0029786D">
      <w:pPr>
        <w:numPr>
          <w:ilvl w:val="0"/>
          <w:numId w:val="2"/>
        </w:numPr>
        <w:pBdr>
          <w:top w:val="nil"/>
          <w:left w:val="nil"/>
          <w:bottom w:val="nil"/>
          <w:right w:val="nil"/>
          <w:between w:val="nil"/>
        </w:pBdr>
        <w:tabs>
          <w:tab w:val="left" w:pos="567"/>
        </w:tabs>
        <w:spacing w:line="280" w:lineRule="atLeast"/>
        <w:ind w:leftChars="0" w:left="284" w:firstLineChars="0" w:hanging="284"/>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w rozumieniu </w:t>
      </w:r>
      <w:r w:rsidR="00042B74" w:rsidRPr="0029786D">
        <w:rPr>
          <w:rFonts w:asciiTheme="majorHAnsi" w:hAnsiTheme="majorHAnsi" w:cstheme="majorHAnsi"/>
          <w:color w:val="000000"/>
          <w:sz w:val="21"/>
          <w:szCs w:val="21"/>
        </w:rPr>
        <w:t>U</w:t>
      </w:r>
      <w:r w:rsidRPr="0029786D">
        <w:rPr>
          <w:rFonts w:asciiTheme="majorHAnsi" w:hAnsiTheme="majorHAnsi" w:cstheme="majorHAnsi"/>
          <w:color w:val="000000"/>
          <w:sz w:val="21"/>
          <w:szCs w:val="21"/>
        </w:rPr>
        <w:t xml:space="preserve">stawy o </w:t>
      </w:r>
      <w:r w:rsidR="00E85F00" w:rsidRPr="0029786D">
        <w:rPr>
          <w:rFonts w:asciiTheme="majorHAnsi" w:hAnsiTheme="majorHAnsi" w:cstheme="majorHAnsi"/>
          <w:color w:val="000000"/>
          <w:sz w:val="21"/>
          <w:szCs w:val="21"/>
        </w:rPr>
        <w:t>OZE</w:t>
      </w:r>
      <w:r w:rsidRPr="0029786D">
        <w:rPr>
          <w:rFonts w:asciiTheme="majorHAnsi" w:hAnsiTheme="majorHAnsi" w:cstheme="majorHAnsi"/>
          <w:color w:val="000000"/>
          <w:sz w:val="21"/>
          <w:szCs w:val="21"/>
        </w:rPr>
        <w:t xml:space="preserve"> żaden z odbiorców objętych Umową, na dzień zawarcia Umowy</w:t>
      </w:r>
      <w:r w:rsidR="00E85F00" w:rsidRPr="0029786D">
        <w:rPr>
          <w:rFonts w:asciiTheme="majorHAnsi" w:hAnsiTheme="majorHAnsi" w:cstheme="majorHAnsi"/>
          <w:color w:val="000000"/>
          <w:sz w:val="21"/>
          <w:szCs w:val="21"/>
        </w:rPr>
        <w:t xml:space="preserve">, </w:t>
      </w:r>
      <w:r w:rsidRPr="0029786D">
        <w:rPr>
          <w:rFonts w:asciiTheme="majorHAnsi" w:hAnsiTheme="majorHAnsi" w:cstheme="majorHAnsi"/>
          <w:color w:val="000000"/>
          <w:sz w:val="21"/>
          <w:szCs w:val="21"/>
        </w:rPr>
        <w:t>nie posiada statusu odbiorcy przemysłowego i nie znajduje się w wykazie odbiorców przemysłowych, ogłoszonym przez Prezesa Urzędu Regulacji Energetyki,</w:t>
      </w:r>
    </w:p>
    <w:p w14:paraId="0000003B" w14:textId="77777777" w:rsidR="00776931" w:rsidRPr="0029786D" w:rsidRDefault="00F555EC" w:rsidP="0029786D">
      <w:pPr>
        <w:numPr>
          <w:ilvl w:val="0"/>
          <w:numId w:val="2"/>
        </w:numPr>
        <w:pBdr>
          <w:top w:val="nil"/>
          <w:left w:val="nil"/>
          <w:bottom w:val="nil"/>
          <w:right w:val="nil"/>
          <w:between w:val="nil"/>
        </w:pBdr>
        <w:tabs>
          <w:tab w:val="left" w:pos="567"/>
        </w:tabs>
        <w:spacing w:line="280" w:lineRule="atLeast"/>
        <w:ind w:left="271" w:hangingChars="130" w:hanging="27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zobowiązuje się do każdorazowego złożenia </w:t>
      </w:r>
      <w:r w:rsidRPr="0029786D">
        <w:rPr>
          <w:rFonts w:asciiTheme="majorHAnsi" w:hAnsiTheme="majorHAnsi" w:cstheme="majorHAnsi"/>
          <w:b/>
          <w:color w:val="000000"/>
          <w:sz w:val="21"/>
          <w:szCs w:val="21"/>
        </w:rPr>
        <w:t xml:space="preserve">Wykonawcy </w:t>
      </w:r>
      <w:r w:rsidRPr="0029786D">
        <w:rPr>
          <w:rFonts w:asciiTheme="majorHAnsi" w:hAnsiTheme="majorHAnsi" w:cstheme="majorHAnsi"/>
          <w:color w:val="000000"/>
          <w:sz w:val="21"/>
          <w:szCs w:val="21"/>
        </w:rPr>
        <w:t xml:space="preserve">na adres do korespondencji </w:t>
      </w:r>
      <w:r w:rsidRPr="0029786D">
        <w:rPr>
          <w:rFonts w:asciiTheme="majorHAnsi" w:hAnsiTheme="majorHAnsi" w:cstheme="majorHAnsi"/>
          <w:b/>
          <w:color w:val="000000"/>
          <w:sz w:val="21"/>
          <w:szCs w:val="21"/>
        </w:rPr>
        <w:t xml:space="preserve">Wykonawcy </w:t>
      </w:r>
      <w:r w:rsidRPr="0029786D">
        <w:rPr>
          <w:rFonts w:asciiTheme="majorHAnsi" w:hAnsiTheme="majorHAnsi" w:cstheme="majorHAnsi"/>
          <w:color w:val="000000"/>
          <w:sz w:val="21"/>
          <w:szCs w:val="21"/>
        </w:rPr>
        <w:t>określony w Umowie pisemnego oświadczenia w przypadku uzyskania bądź utraty którejkolwiek z koncesji, o której mowa w pkt 1, nie później niż w terminie 7 dni od daty zaistnienia przedmiotowej zmiany.</w:t>
      </w:r>
    </w:p>
    <w:p w14:paraId="0000003C" w14:textId="77777777" w:rsidR="00776931" w:rsidRPr="0029786D" w:rsidRDefault="00F555EC" w:rsidP="0029786D">
      <w:pPr>
        <w:numPr>
          <w:ilvl w:val="0"/>
          <w:numId w:val="1"/>
        </w:numPr>
        <w:pBdr>
          <w:top w:val="nil"/>
          <w:left w:val="nil"/>
          <w:bottom w:val="nil"/>
          <w:right w:val="nil"/>
          <w:between w:val="nil"/>
        </w:pBdr>
        <w:tabs>
          <w:tab w:val="left" w:pos="284"/>
        </w:tabs>
        <w:spacing w:line="280" w:lineRule="atLeast"/>
        <w:ind w:left="271" w:hangingChars="130" w:hanging="27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W przypadku złożenia przez </w:t>
      </w:r>
      <w:r w:rsidRPr="0029786D">
        <w:rPr>
          <w:rFonts w:asciiTheme="majorHAnsi" w:hAnsiTheme="majorHAnsi" w:cstheme="majorHAnsi"/>
          <w:b/>
          <w:color w:val="000000"/>
          <w:sz w:val="21"/>
          <w:szCs w:val="21"/>
        </w:rPr>
        <w:t xml:space="preserve">Zamawiającego </w:t>
      </w:r>
      <w:r w:rsidRPr="0029786D">
        <w:rPr>
          <w:rFonts w:asciiTheme="majorHAnsi" w:hAnsiTheme="majorHAnsi" w:cstheme="majorHAnsi"/>
          <w:color w:val="000000"/>
          <w:sz w:val="21"/>
          <w:szCs w:val="21"/>
        </w:rPr>
        <w:t xml:space="preserve">nieprawdziwych oświadczeń ponosi on wszelkie konsekwencje wynikające z prowadzenia przez </w:t>
      </w:r>
      <w:r w:rsidRPr="0029786D">
        <w:rPr>
          <w:rFonts w:asciiTheme="majorHAnsi" w:hAnsiTheme="majorHAnsi" w:cstheme="majorHAnsi"/>
          <w:b/>
          <w:color w:val="000000"/>
          <w:sz w:val="21"/>
          <w:szCs w:val="21"/>
        </w:rPr>
        <w:t xml:space="preserve">Wykonawcę </w:t>
      </w:r>
      <w:r w:rsidRPr="0029786D">
        <w:rPr>
          <w:rFonts w:asciiTheme="majorHAnsi" w:hAnsiTheme="majorHAnsi" w:cstheme="majorHAnsi"/>
          <w:color w:val="000000"/>
          <w:sz w:val="21"/>
          <w:szCs w:val="21"/>
        </w:rPr>
        <w:t xml:space="preserve">rozliczeń na zasadach uwzględniających informacje zawarte w oświadczeniach, o których mowa w ust. 1 i 2, w szczególności ponosi negatywne, obciążające </w:t>
      </w:r>
      <w:r w:rsidRPr="0029786D">
        <w:rPr>
          <w:rFonts w:asciiTheme="majorHAnsi" w:hAnsiTheme="majorHAnsi" w:cstheme="majorHAnsi"/>
          <w:b/>
          <w:color w:val="000000"/>
          <w:sz w:val="21"/>
          <w:szCs w:val="21"/>
        </w:rPr>
        <w:t xml:space="preserve">Wykonawcę </w:t>
      </w:r>
      <w:r w:rsidRPr="0029786D">
        <w:rPr>
          <w:rFonts w:asciiTheme="majorHAnsi" w:hAnsiTheme="majorHAnsi" w:cstheme="majorHAnsi"/>
          <w:color w:val="000000"/>
          <w:sz w:val="21"/>
          <w:szCs w:val="21"/>
        </w:rPr>
        <w:t xml:space="preserve">konsekwencje wynikające z niepoinformowania </w:t>
      </w:r>
      <w:r w:rsidRPr="0029786D">
        <w:rPr>
          <w:rFonts w:asciiTheme="majorHAnsi" w:hAnsiTheme="majorHAnsi" w:cstheme="majorHAnsi"/>
          <w:b/>
          <w:color w:val="000000"/>
          <w:sz w:val="21"/>
          <w:szCs w:val="21"/>
        </w:rPr>
        <w:t xml:space="preserve">Wykonawcy </w:t>
      </w:r>
      <w:r w:rsidRPr="0029786D">
        <w:rPr>
          <w:rFonts w:asciiTheme="majorHAnsi" w:hAnsiTheme="majorHAnsi" w:cstheme="majorHAnsi"/>
          <w:color w:val="000000"/>
          <w:sz w:val="21"/>
          <w:szCs w:val="21"/>
        </w:rPr>
        <w:t xml:space="preserve">o zaistnieniu przesłanek uzasadniających zmianę podmiotu zobowiązanego do odprowadzania akcyzy od energii elektrycznej nabytej przez </w:t>
      </w:r>
      <w:r w:rsidRPr="0029786D">
        <w:rPr>
          <w:rFonts w:asciiTheme="majorHAnsi" w:hAnsiTheme="majorHAnsi" w:cstheme="majorHAnsi"/>
          <w:b/>
          <w:color w:val="000000"/>
          <w:sz w:val="21"/>
          <w:szCs w:val="21"/>
        </w:rPr>
        <w:t xml:space="preserve">Zamawiającego </w:t>
      </w:r>
      <w:r w:rsidRPr="0029786D">
        <w:rPr>
          <w:rFonts w:asciiTheme="majorHAnsi" w:hAnsiTheme="majorHAnsi" w:cstheme="majorHAnsi"/>
          <w:color w:val="000000"/>
          <w:sz w:val="21"/>
          <w:szCs w:val="21"/>
        </w:rPr>
        <w:t xml:space="preserve">od </w:t>
      </w:r>
      <w:r w:rsidRPr="0029786D">
        <w:rPr>
          <w:rFonts w:asciiTheme="majorHAnsi" w:hAnsiTheme="majorHAnsi" w:cstheme="majorHAnsi"/>
          <w:b/>
          <w:color w:val="000000"/>
          <w:sz w:val="21"/>
          <w:szCs w:val="21"/>
        </w:rPr>
        <w:t xml:space="preserve">Wykonawcy </w:t>
      </w:r>
      <w:r w:rsidRPr="0029786D">
        <w:rPr>
          <w:rFonts w:asciiTheme="majorHAnsi" w:hAnsiTheme="majorHAnsi" w:cstheme="majorHAnsi"/>
          <w:color w:val="000000"/>
          <w:sz w:val="21"/>
          <w:szCs w:val="21"/>
        </w:rPr>
        <w:t>na podstawie Umowy.</w:t>
      </w:r>
    </w:p>
    <w:p w14:paraId="1791C6D2" w14:textId="37C146ED" w:rsidR="000760D7" w:rsidRPr="0029786D" w:rsidRDefault="00F555EC" w:rsidP="0029786D">
      <w:pPr>
        <w:numPr>
          <w:ilvl w:val="0"/>
          <w:numId w:val="1"/>
        </w:numPr>
        <w:pBdr>
          <w:top w:val="nil"/>
          <w:left w:val="nil"/>
          <w:bottom w:val="nil"/>
          <w:right w:val="nil"/>
          <w:between w:val="nil"/>
        </w:pBdr>
        <w:tabs>
          <w:tab w:val="left" w:pos="284"/>
        </w:tabs>
        <w:spacing w:line="280" w:lineRule="atLeast"/>
        <w:ind w:leftChars="0" w:left="284" w:firstLineChars="0" w:hanging="284"/>
        <w:jc w:val="both"/>
        <w:rPr>
          <w:rFonts w:asciiTheme="majorHAnsi" w:hAnsiTheme="majorHAnsi" w:cstheme="majorHAnsi"/>
          <w:sz w:val="21"/>
          <w:szCs w:val="21"/>
        </w:rPr>
      </w:pPr>
      <w:r w:rsidRPr="0029786D">
        <w:rPr>
          <w:rFonts w:asciiTheme="majorHAnsi" w:hAnsiTheme="majorHAnsi" w:cstheme="majorHAnsi"/>
          <w:b/>
          <w:sz w:val="21"/>
          <w:szCs w:val="21"/>
        </w:rPr>
        <w:t xml:space="preserve">Zamawiający </w:t>
      </w:r>
      <w:r w:rsidRPr="0029786D">
        <w:rPr>
          <w:rFonts w:asciiTheme="majorHAnsi" w:hAnsiTheme="majorHAnsi" w:cstheme="majorHAnsi"/>
          <w:sz w:val="21"/>
          <w:szCs w:val="21"/>
        </w:rPr>
        <w:t xml:space="preserve">oświadcza, że </w:t>
      </w:r>
      <w:r w:rsidR="00C2758F" w:rsidRPr="0029786D">
        <w:rPr>
          <w:rFonts w:asciiTheme="majorHAnsi" w:hAnsiTheme="majorHAnsi" w:cstheme="majorHAnsi"/>
          <w:sz w:val="21"/>
          <w:szCs w:val="21"/>
        </w:rPr>
        <w:t xml:space="preserve">Odbiorcy </w:t>
      </w:r>
      <w:r w:rsidRPr="0029786D">
        <w:rPr>
          <w:rFonts w:asciiTheme="majorHAnsi" w:hAnsiTheme="majorHAnsi" w:cstheme="majorHAnsi"/>
          <w:sz w:val="21"/>
          <w:szCs w:val="21"/>
        </w:rPr>
        <w:t>posiada</w:t>
      </w:r>
      <w:r w:rsidR="00C2758F" w:rsidRPr="0029786D">
        <w:rPr>
          <w:rFonts w:asciiTheme="majorHAnsi" w:hAnsiTheme="majorHAnsi" w:cstheme="majorHAnsi"/>
          <w:sz w:val="21"/>
          <w:szCs w:val="21"/>
        </w:rPr>
        <w:t>ją</w:t>
      </w:r>
      <w:r w:rsidRPr="0029786D">
        <w:rPr>
          <w:rFonts w:asciiTheme="majorHAnsi" w:hAnsiTheme="majorHAnsi" w:cstheme="majorHAnsi"/>
          <w:sz w:val="21"/>
          <w:szCs w:val="21"/>
        </w:rPr>
        <w:t xml:space="preserve"> tytuł prawny do korzystania z Obiektów</w:t>
      </w:r>
      <w:r w:rsidR="0081356F" w:rsidRPr="0029786D">
        <w:rPr>
          <w:rFonts w:asciiTheme="majorHAnsi" w:hAnsiTheme="majorHAnsi" w:cstheme="majorHAnsi"/>
          <w:sz w:val="21"/>
          <w:szCs w:val="21"/>
        </w:rPr>
        <w:t>,</w:t>
      </w:r>
      <w:r w:rsidRPr="0029786D">
        <w:rPr>
          <w:rFonts w:asciiTheme="majorHAnsi" w:hAnsiTheme="majorHAnsi" w:cstheme="majorHAnsi"/>
          <w:sz w:val="21"/>
          <w:szCs w:val="21"/>
        </w:rPr>
        <w:t xml:space="preserve"> dla których świadczona jest usługa kompleksowa w ramach Umowy.</w:t>
      </w:r>
    </w:p>
    <w:p w14:paraId="7F55E6CC" w14:textId="77777777" w:rsidR="00C2758F" w:rsidRPr="0029786D" w:rsidRDefault="00826483" w:rsidP="0029786D">
      <w:pPr>
        <w:numPr>
          <w:ilvl w:val="0"/>
          <w:numId w:val="1"/>
        </w:numPr>
        <w:pBdr>
          <w:top w:val="nil"/>
          <w:left w:val="nil"/>
          <w:bottom w:val="nil"/>
          <w:right w:val="nil"/>
          <w:between w:val="nil"/>
        </w:pBdr>
        <w:tabs>
          <w:tab w:val="left" w:pos="284"/>
        </w:tabs>
        <w:spacing w:line="280" w:lineRule="atLeast"/>
        <w:ind w:left="270" w:hangingChars="129" w:hanging="272"/>
        <w:jc w:val="both"/>
        <w:rPr>
          <w:rFonts w:asciiTheme="majorHAnsi" w:hAnsiTheme="majorHAnsi" w:cstheme="majorHAnsi"/>
          <w:sz w:val="21"/>
          <w:szCs w:val="21"/>
        </w:rPr>
      </w:pPr>
      <w:r w:rsidRPr="0029786D">
        <w:rPr>
          <w:rFonts w:asciiTheme="majorHAnsi" w:hAnsiTheme="majorHAnsi" w:cstheme="majorHAnsi"/>
          <w:b/>
          <w:sz w:val="21"/>
          <w:szCs w:val="21"/>
        </w:rPr>
        <w:t xml:space="preserve">Zamawiający </w:t>
      </w:r>
      <w:r w:rsidRPr="0029786D">
        <w:rPr>
          <w:rFonts w:asciiTheme="majorHAnsi" w:hAnsiTheme="majorHAnsi" w:cstheme="majorHAnsi"/>
          <w:bCs/>
          <w:sz w:val="21"/>
          <w:szCs w:val="21"/>
        </w:rPr>
        <w:t xml:space="preserve">jako dostawcę rezerwowego wskazuje </w:t>
      </w:r>
      <w:r w:rsidR="003062F5" w:rsidRPr="0029786D">
        <w:rPr>
          <w:rFonts w:asciiTheme="majorHAnsi" w:hAnsiTheme="majorHAnsi" w:cstheme="majorHAnsi"/>
          <w:bCs/>
          <w:sz w:val="21"/>
          <w:szCs w:val="21"/>
        </w:rPr>
        <w:t>ENERGA OBRÓT</w:t>
      </w:r>
      <w:r w:rsidRPr="0029786D">
        <w:rPr>
          <w:rFonts w:asciiTheme="majorHAnsi" w:hAnsiTheme="majorHAnsi" w:cstheme="majorHAnsi"/>
          <w:bCs/>
          <w:sz w:val="21"/>
          <w:szCs w:val="21"/>
        </w:rPr>
        <w:t xml:space="preserve"> SA z siedzibą w </w:t>
      </w:r>
      <w:r w:rsidR="003062F5" w:rsidRPr="0029786D">
        <w:rPr>
          <w:rFonts w:asciiTheme="majorHAnsi" w:hAnsiTheme="majorHAnsi" w:cstheme="majorHAnsi"/>
          <w:bCs/>
          <w:sz w:val="21"/>
          <w:szCs w:val="21"/>
        </w:rPr>
        <w:t>Gdańsku</w:t>
      </w:r>
      <w:r w:rsidRPr="0029786D">
        <w:rPr>
          <w:rFonts w:asciiTheme="majorHAnsi" w:hAnsiTheme="majorHAnsi" w:cstheme="majorHAnsi"/>
          <w:sz w:val="21"/>
          <w:szCs w:val="21"/>
        </w:rPr>
        <w:t>.</w:t>
      </w:r>
    </w:p>
    <w:p w14:paraId="12DEE737" w14:textId="77777777" w:rsidR="00C2758F" w:rsidRPr="0029786D" w:rsidRDefault="00F555EC" w:rsidP="0029786D">
      <w:pPr>
        <w:numPr>
          <w:ilvl w:val="0"/>
          <w:numId w:val="1"/>
        </w:numPr>
        <w:pBdr>
          <w:top w:val="nil"/>
          <w:left w:val="nil"/>
          <w:bottom w:val="nil"/>
          <w:right w:val="nil"/>
          <w:between w:val="nil"/>
        </w:pBdr>
        <w:tabs>
          <w:tab w:val="left" w:pos="284"/>
        </w:tabs>
        <w:spacing w:line="280" w:lineRule="atLeast"/>
        <w:ind w:left="270" w:hangingChars="129" w:hanging="272"/>
        <w:jc w:val="both"/>
        <w:rPr>
          <w:rFonts w:asciiTheme="majorHAnsi" w:hAnsiTheme="majorHAnsi" w:cstheme="majorHAnsi"/>
          <w:sz w:val="21"/>
          <w:szCs w:val="21"/>
        </w:rPr>
      </w:pPr>
      <w:r w:rsidRPr="0029786D">
        <w:rPr>
          <w:rFonts w:asciiTheme="majorHAnsi" w:hAnsiTheme="majorHAnsi" w:cstheme="majorHAnsi"/>
          <w:b/>
          <w:sz w:val="21"/>
          <w:szCs w:val="21"/>
        </w:rPr>
        <w:t>Zamawiający</w:t>
      </w:r>
      <w:r w:rsidRPr="0029786D">
        <w:rPr>
          <w:rFonts w:asciiTheme="majorHAnsi" w:hAnsiTheme="majorHAnsi" w:cstheme="majorHAnsi"/>
          <w:sz w:val="21"/>
          <w:szCs w:val="21"/>
        </w:rPr>
        <w:t xml:space="preserve"> oświadcza, że</w:t>
      </w:r>
      <w:r w:rsidR="00C2758F" w:rsidRPr="0029786D">
        <w:rPr>
          <w:rFonts w:asciiTheme="majorHAnsi" w:hAnsiTheme="majorHAnsi" w:cstheme="majorHAnsi"/>
          <w:sz w:val="21"/>
          <w:szCs w:val="21"/>
        </w:rPr>
        <w:t>:</w:t>
      </w:r>
    </w:p>
    <w:p w14:paraId="59684AE6" w14:textId="644ABDC2" w:rsidR="00E85F00" w:rsidRPr="0029786D" w:rsidRDefault="00C2758F" w:rsidP="0029786D">
      <w:pPr>
        <w:pStyle w:val="Akapitzlist"/>
        <w:numPr>
          <w:ilvl w:val="0"/>
          <w:numId w:val="39"/>
        </w:numPr>
        <w:pBdr>
          <w:top w:val="nil"/>
          <w:left w:val="nil"/>
          <w:bottom w:val="nil"/>
          <w:right w:val="nil"/>
          <w:between w:val="nil"/>
        </w:pBdr>
        <w:tabs>
          <w:tab w:val="left" w:pos="284"/>
        </w:tabs>
        <w:spacing w:line="280" w:lineRule="atLeast"/>
        <w:ind w:leftChars="0" w:firstLineChars="0"/>
        <w:jc w:val="both"/>
        <w:rPr>
          <w:rFonts w:asciiTheme="majorHAnsi" w:hAnsiTheme="majorHAnsi" w:cstheme="majorHAnsi"/>
          <w:sz w:val="21"/>
          <w:szCs w:val="21"/>
        </w:rPr>
      </w:pPr>
      <w:r w:rsidRPr="0029786D">
        <w:rPr>
          <w:rFonts w:asciiTheme="majorHAnsi" w:hAnsiTheme="majorHAnsi" w:cstheme="majorHAnsi"/>
          <w:sz w:val="21"/>
          <w:szCs w:val="21"/>
        </w:rPr>
        <w:t>W 15 PPE:</w:t>
      </w:r>
    </w:p>
    <w:p w14:paraId="237EE64D" w14:textId="77777777" w:rsidR="00C2758F" w:rsidRPr="0029786D" w:rsidRDefault="00C2758F" w:rsidP="0029786D">
      <w:pPr>
        <w:pStyle w:val="Akapitzlist"/>
        <w:pBdr>
          <w:top w:val="nil"/>
          <w:left w:val="nil"/>
          <w:bottom w:val="nil"/>
          <w:right w:val="nil"/>
          <w:between w:val="nil"/>
        </w:pBdr>
        <w:tabs>
          <w:tab w:val="left" w:pos="284"/>
        </w:tabs>
        <w:spacing w:line="280" w:lineRule="atLeast"/>
        <w:ind w:leftChars="0" w:left="629" w:firstLineChars="0" w:firstLine="0"/>
        <w:jc w:val="both"/>
        <w:rPr>
          <w:rFonts w:asciiTheme="majorHAnsi" w:hAnsiTheme="majorHAnsi" w:cstheme="majorHAnsi"/>
          <w:sz w:val="21"/>
          <w:szCs w:val="21"/>
        </w:rPr>
      </w:pPr>
      <w:r w:rsidRPr="0029786D">
        <w:rPr>
          <w:rFonts w:asciiTheme="majorHAnsi" w:hAnsiTheme="majorHAnsi" w:cstheme="majorHAnsi"/>
          <w:sz w:val="21"/>
          <w:szCs w:val="21"/>
        </w:rPr>
        <w:t>590243893033449262</w:t>
      </w:r>
    </w:p>
    <w:p w14:paraId="5655EFA3" w14:textId="77777777" w:rsidR="00C2758F" w:rsidRPr="0029786D" w:rsidRDefault="00C2758F" w:rsidP="0029786D">
      <w:pPr>
        <w:pStyle w:val="Akapitzlist"/>
        <w:pBdr>
          <w:top w:val="nil"/>
          <w:left w:val="nil"/>
          <w:bottom w:val="nil"/>
          <w:right w:val="nil"/>
          <w:between w:val="nil"/>
        </w:pBdr>
        <w:tabs>
          <w:tab w:val="left" w:pos="284"/>
        </w:tabs>
        <w:spacing w:line="280" w:lineRule="atLeast"/>
        <w:ind w:leftChars="0" w:left="629" w:firstLineChars="0" w:firstLine="0"/>
        <w:jc w:val="both"/>
        <w:rPr>
          <w:rFonts w:asciiTheme="majorHAnsi" w:hAnsiTheme="majorHAnsi" w:cstheme="majorHAnsi"/>
          <w:sz w:val="21"/>
          <w:szCs w:val="21"/>
        </w:rPr>
      </w:pPr>
      <w:r w:rsidRPr="0029786D">
        <w:rPr>
          <w:rFonts w:asciiTheme="majorHAnsi" w:hAnsiTheme="majorHAnsi" w:cstheme="majorHAnsi"/>
          <w:sz w:val="21"/>
          <w:szCs w:val="21"/>
        </w:rPr>
        <w:t>590243893033446032</w:t>
      </w:r>
    </w:p>
    <w:p w14:paraId="39D72DFC" w14:textId="77777777" w:rsidR="00C2758F" w:rsidRPr="0029786D" w:rsidRDefault="00C2758F" w:rsidP="0029786D">
      <w:pPr>
        <w:pStyle w:val="Akapitzlist"/>
        <w:pBdr>
          <w:top w:val="nil"/>
          <w:left w:val="nil"/>
          <w:bottom w:val="nil"/>
          <w:right w:val="nil"/>
          <w:between w:val="nil"/>
        </w:pBdr>
        <w:tabs>
          <w:tab w:val="left" w:pos="284"/>
        </w:tabs>
        <w:spacing w:line="280" w:lineRule="atLeast"/>
        <w:ind w:leftChars="0" w:left="629" w:firstLineChars="0" w:firstLine="0"/>
        <w:jc w:val="both"/>
        <w:rPr>
          <w:rFonts w:asciiTheme="majorHAnsi" w:hAnsiTheme="majorHAnsi" w:cstheme="majorHAnsi"/>
          <w:sz w:val="21"/>
          <w:szCs w:val="21"/>
        </w:rPr>
      </w:pPr>
      <w:r w:rsidRPr="0029786D">
        <w:rPr>
          <w:rFonts w:asciiTheme="majorHAnsi" w:hAnsiTheme="majorHAnsi" w:cstheme="majorHAnsi"/>
          <w:sz w:val="21"/>
          <w:szCs w:val="21"/>
        </w:rPr>
        <w:t>590243893041093259</w:t>
      </w:r>
    </w:p>
    <w:p w14:paraId="0F0BFA5C" w14:textId="77777777" w:rsidR="00C2758F" w:rsidRPr="0029786D" w:rsidRDefault="00C2758F" w:rsidP="0029786D">
      <w:pPr>
        <w:pStyle w:val="Akapitzlist"/>
        <w:pBdr>
          <w:top w:val="nil"/>
          <w:left w:val="nil"/>
          <w:bottom w:val="nil"/>
          <w:right w:val="nil"/>
          <w:between w:val="nil"/>
        </w:pBdr>
        <w:tabs>
          <w:tab w:val="left" w:pos="284"/>
        </w:tabs>
        <w:spacing w:line="280" w:lineRule="atLeast"/>
        <w:ind w:leftChars="0" w:left="629" w:firstLineChars="0" w:firstLine="0"/>
        <w:jc w:val="both"/>
        <w:rPr>
          <w:rFonts w:asciiTheme="majorHAnsi" w:hAnsiTheme="majorHAnsi" w:cstheme="majorHAnsi"/>
          <w:sz w:val="21"/>
          <w:szCs w:val="21"/>
        </w:rPr>
      </w:pPr>
      <w:r w:rsidRPr="0029786D">
        <w:rPr>
          <w:rFonts w:asciiTheme="majorHAnsi" w:hAnsiTheme="majorHAnsi" w:cstheme="majorHAnsi"/>
          <w:sz w:val="21"/>
          <w:szCs w:val="21"/>
        </w:rPr>
        <w:t>590243896005986963</w:t>
      </w:r>
    </w:p>
    <w:p w14:paraId="59905EC8" w14:textId="77777777" w:rsidR="00C2758F" w:rsidRPr="0029786D" w:rsidRDefault="00C2758F" w:rsidP="0029786D">
      <w:pPr>
        <w:pStyle w:val="Akapitzlist"/>
        <w:pBdr>
          <w:top w:val="nil"/>
          <w:left w:val="nil"/>
          <w:bottom w:val="nil"/>
          <w:right w:val="nil"/>
          <w:between w:val="nil"/>
        </w:pBdr>
        <w:tabs>
          <w:tab w:val="left" w:pos="284"/>
        </w:tabs>
        <w:spacing w:line="280" w:lineRule="atLeast"/>
        <w:ind w:leftChars="0" w:left="629" w:firstLineChars="0" w:firstLine="0"/>
        <w:jc w:val="both"/>
        <w:rPr>
          <w:rFonts w:asciiTheme="majorHAnsi" w:hAnsiTheme="majorHAnsi" w:cstheme="majorHAnsi"/>
          <w:sz w:val="21"/>
          <w:szCs w:val="21"/>
        </w:rPr>
      </w:pPr>
      <w:r w:rsidRPr="0029786D">
        <w:rPr>
          <w:rFonts w:asciiTheme="majorHAnsi" w:hAnsiTheme="majorHAnsi" w:cstheme="majorHAnsi"/>
          <w:sz w:val="21"/>
          <w:szCs w:val="21"/>
        </w:rPr>
        <w:t>590243893032852261</w:t>
      </w:r>
    </w:p>
    <w:p w14:paraId="129103D0" w14:textId="77777777" w:rsidR="00C2758F" w:rsidRPr="0029786D" w:rsidRDefault="00C2758F" w:rsidP="0029786D">
      <w:pPr>
        <w:pStyle w:val="Akapitzlist"/>
        <w:pBdr>
          <w:top w:val="nil"/>
          <w:left w:val="nil"/>
          <w:bottom w:val="nil"/>
          <w:right w:val="nil"/>
          <w:between w:val="nil"/>
        </w:pBdr>
        <w:tabs>
          <w:tab w:val="left" w:pos="284"/>
        </w:tabs>
        <w:spacing w:line="280" w:lineRule="atLeast"/>
        <w:ind w:leftChars="0" w:left="629" w:firstLineChars="0" w:firstLine="0"/>
        <w:jc w:val="both"/>
        <w:rPr>
          <w:rFonts w:asciiTheme="majorHAnsi" w:hAnsiTheme="majorHAnsi" w:cstheme="majorHAnsi"/>
          <w:sz w:val="21"/>
          <w:szCs w:val="21"/>
        </w:rPr>
      </w:pPr>
      <w:r w:rsidRPr="0029786D">
        <w:rPr>
          <w:rFonts w:asciiTheme="majorHAnsi" w:hAnsiTheme="majorHAnsi" w:cstheme="majorHAnsi"/>
          <w:sz w:val="21"/>
          <w:szCs w:val="21"/>
        </w:rPr>
        <w:t>590243896006042262</w:t>
      </w:r>
    </w:p>
    <w:p w14:paraId="604BFE47" w14:textId="77777777" w:rsidR="00C2758F" w:rsidRPr="0029786D" w:rsidRDefault="00C2758F" w:rsidP="0029786D">
      <w:pPr>
        <w:pStyle w:val="Akapitzlist"/>
        <w:pBdr>
          <w:top w:val="nil"/>
          <w:left w:val="nil"/>
          <w:bottom w:val="nil"/>
          <w:right w:val="nil"/>
          <w:between w:val="nil"/>
        </w:pBdr>
        <w:tabs>
          <w:tab w:val="left" w:pos="284"/>
        </w:tabs>
        <w:spacing w:line="280" w:lineRule="atLeast"/>
        <w:ind w:leftChars="0" w:left="629" w:firstLineChars="0" w:firstLine="0"/>
        <w:jc w:val="both"/>
        <w:rPr>
          <w:rFonts w:asciiTheme="majorHAnsi" w:hAnsiTheme="majorHAnsi" w:cstheme="majorHAnsi"/>
          <w:sz w:val="21"/>
          <w:szCs w:val="21"/>
        </w:rPr>
      </w:pPr>
      <w:r w:rsidRPr="0029786D">
        <w:rPr>
          <w:rFonts w:asciiTheme="majorHAnsi" w:hAnsiTheme="majorHAnsi" w:cstheme="majorHAnsi"/>
          <w:sz w:val="21"/>
          <w:szCs w:val="21"/>
        </w:rPr>
        <w:t>590243893033212262</w:t>
      </w:r>
    </w:p>
    <w:p w14:paraId="5E66E114" w14:textId="77777777" w:rsidR="00C2758F" w:rsidRPr="0029786D" w:rsidRDefault="00C2758F" w:rsidP="0029786D">
      <w:pPr>
        <w:pStyle w:val="Akapitzlist"/>
        <w:pBdr>
          <w:top w:val="nil"/>
          <w:left w:val="nil"/>
          <w:bottom w:val="nil"/>
          <w:right w:val="nil"/>
          <w:between w:val="nil"/>
        </w:pBdr>
        <w:tabs>
          <w:tab w:val="left" w:pos="284"/>
        </w:tabs>
        <w:spacing w:line="280" w:lineRule="atLeast"/>
        <w:ind w:leftChars="0" w:left="629" w:firstLineChars="0" w:firstLine="0"/>
        <w:jc w:val="both"/>
        <w:rPr>
          <w:rFonts w:asciiTheme="majorHAnsi" w:hAnsiTheme="majorHAnsi" w:cstheme="majorHAnsi"/>
          <w:sz w:val="21"/>
          <w:szCs w:val="21"/>
        </w:rPr>
      </w:pPr>
      <w:r w:rsidRPr="0029786D">
        <w:rPr>
          <w:rFonts w:asciiTheme="majorHAnsi" w:hAnsiTheme="majorHAnsi" w:cstheme="majorHAnsi"/>
          <w:sz w:val="21"/>
          <w:szCs w:val="21"/>
        </w:rPr>
        <w:t>590243893033438884</w:t>
      </w:r>
    </w:p>
    <w:p w14:paraId="2BD59CB3" w14:textId="77777777" w:rsidR="00C2758F" w:rsidRPr="0029786D" w:rsidRDefault="00C2758F" w:rsidP="0029786D">
      <w:pPr>
        <w:pStyle w:val="Akapitzlist"/>
        <w:pBdr>
          <w:top w:val="nil"/>
          <w:left w:val="nil"/>
          <w:bottom w:val="nil"/>
          <w:right w:val="nil"/>
          <w:between w:val="nil"/>
        </w:pBdr>
        <w:tabs>
          <w:tab w:val="left" w:pos="284"/>
        </w:tabs>
        <w:spacing w:line="280" w:lineRule="atLeast"/>
        <w:ind w:leftChars="0" w:left="629" w:firstLineChars="0" w:firstLine="0"/>
        <w:jc w:val="both"/>
        <w:rPr>
          <w:rFonts w:asciiTheme="majorHAnsi" w:hAnsiTheme="majorHAnsi" w:cstheme="majorHAnsi"/>
          <w:sz w:val="21"/>
          <w:szCs w:val="21"/>
        </w:rPr>
      </w:pPr>
      <w:r w:rsidRPr="0029786D">
        <w:rPr>
          <w:rFonts w:asciiTheme="majorHAnsi" w:hAnsiTheme="majorHAnsi" w:cstheme="majorHAnsi"/>
          <w:sz w:val="21"/>
          <w:szCs w:val="21"/>
        </w:rPr>
        <w:t>590243893033438891</w:t>
      </w:r>
    </w:p>
    <w:p w14:paraId="3CE9501A" w14:textId="77777777" w:rsidR="00C2758F" w:rsidRPr="0029786D" w:rsidRDefault="00C2758F" w:rsidP="0029786D">
      <w:pPr>
        <w:pStyle w:val="Akapitzlist"/>
        <w:pBdr>
          <w:top w:val="nil"/>
          <w:left w:val="nil"/>
          <w:bottom w:val="nil"/>
          <w:right w:val="nil"/>
          <w:between w:val="nil"/>
        </w:pBdr>
        <w:tabs>
          <w:tab w:val="left" w:pos="284"/>
        </w:tabs>
        <w:spacing w:line="280" w:lineRule="atLeast"/>
        <w:ind w:leftChars="0" w:left="629" w:firstLineChars="0" w:firstLine="0"/>
        <w:jc w:val="both"/>
        <w:rPr>
          <w:rFonts w:asciiTheme="majorHAnsi" w:hAnsiTheme="majorHAnsi" w:cstheme="majorHAnsi"/>
          <w:sz w:val="21"/>
          <w:szCs w:val="21"/>
        </w:rPr>
      </w:pPr>
      <w:r w:rsidRPr="0029786D">
        <w:rPr>
          <w:rFonts w:asciiTheme="majorHAnsi" w:hAnsiTheme="majorHAnsi" w:cstheme="majorHAnsi"/>
          <w:sz w:val="21"/>
          <w:szCs w:val="21"/>
        </w:rPr>
        <w:t>590243893032746461</w:t>
      </w:r>
    </w:p>
    <w:p w14:paraId="5DB2BD73" w14:textId="77777777" w:rsidR="00C2758F" w:rsidRPr="0029786D" w:rsidRDefault="00C2758F" w:rsidP="0029786D">
      <w:pPr>
        <w:pStyle w:val="Akapitzlist"/>
        <w:pBdr>
          <w:top w:val="nil"/>
          <w:left w:val="nil"/>
          <w:bottom w:val="nil"/>
          <w:right w:val="nil"/>
          <w:between w:val="nil"/>
        </w:pBdr>
        <w:tabs>
          <w:tab w:val="left" w:pos="284"/>
        </w:tabs>
        <w:spacing w:line="280" w:lineRule="atLeast"/>
        <w:ind w:leftChars="0" w:left="629" w:firstLineChars="0" w:firstLine="0"/>
        <w:jc w:val="both"/>
        <w:rPr>
          <w:rFonts w:asciiTheme="majorHAnsi" w:hAnsiTheme="majorHAnsi" w:cstheme="majorHAnsi"/>
          <w:sz w:val="21"/>
          <w:szCs w:val="21"/>
        </w:rPr>
      </w:pPr>
      <w:r w:rsidRPr="0029786D">
        <w:rPr>
          <w:rFonts w:asciiTheme="majorHAnsi" w:hAnsiTheme="majorHAnsi" w:cstheme="majorHAnsi"/>
          <w:sz w:val="21"/>
          <w:szCs w:val="21"/>
        </w:rPr>
        <w:t>590243893032868941</w:t>
      </w:r>
    </w:p>
    <w:p w14:paraId="2D1AD3F9" w14:textId="77777777" w:rsidR="00C2758F" w:rsidRPr="0029786D" w:rsidRDefault="00C2758F" w:rsidP="0029786D">
      <w:pPr>
        <w:pStyle w:val="Akapitzlist"/>
        <w:pBdr>
          <w:top w:val="nil"/>
          <w:left w:val="nil"/>
          <w:bottom w:val="nil"/>
          <w:right w:val="nil"/>
          <w:between w:val="nil"/>
        </w:pBdr>
        <w:tabs>
          <w:tab w:val="left" w:pos="284"/>
        </w:tabs>
        <w:spacing w:line="280" w:lineRule="atLeast"/>
        <w:ind w:leftChars="0" w:left="629" w:firstLineChars="0" w:firstLine="0"/>
        <w:jc w:val="both"/>
        <w:rPr>
          <w:rFonts w:asciiTheme="majorHAnsi" w:hAnsiTheme="majorHAnsi" w:cstheme="majorHAnsi"/>
          <w:sz w:val="21"/>
          <w:szCs w:val="21"/>
        </w:rPr>
      </w:pPr>
      <w:r w:rsidRPr="0029786D">
        <w:rPr>
          <w:rFonts w:asciiTheme="majorHAnsi" w:hAnsiTheme="majorHAnsi" w:cstheme="majorHAnsi"/>
          <w:sz w:val="21"/>
          <w:szCs w:val="21"/>
        </w:rPr>
        <w:t>590243893032853671</w:t>
      </w:r>
    </w:p>
    <w:p w14:paraId="7942C036" w14:textId="77777777" w:rsidR="00C2758F" w:rsidRPr="0029786D" w:rsidRDefault="00C2758F" w:rsidP="0029786D">
      <w:pPr>
        <w:pStyle w:val="Akapitzlist"/>
        <w:pBdr>
          <w:top w:val="nil"/>
          <w:left w:val="nil"/>
          <w:bottom w:val="nil"/>
          <w:right w:val="nil"/>
          <w:between w:val="nil"/>
        </w:pBdr>
        <w:tabs>
          <w:tab w:val="left" w:pos="284"/>
        </w:tabs>
        <w:spacing w:line="280" w:lineRule="atLeast"/>
        <w:ind w:leftChars="0" w:left="629" w:firstLineChars="0" w:firstLine="0"/>
        <w:jc w:val="both"/>
        <w:rPr>
          <w:rFonts w:asciiTheme="majorHAnsi" w:hAnsiTheme="majorHAnsi" w:cstheme="majorHAnsi"/>
          <w:sz w:val="21"/>
          <w:szCs w:val="21"/>
        </w:rPr>
      </w:pPr>
      <w:r w:rsidRPr="0029786D">
        <w:rPr>
          <w:rFonts w:asciiTheme="majorHAnsi" w:hAnsiTheme="majorHAnsi" w:cstheme="majorHAnsi"/>
          <w:sz w:val="21"/>
          <w:szCs w:val="21"/>
        </w:rPr>
        <w:t>590243893033089239</w:t>
      </w:r>
    </w:p>
    <w:p w14:paraId="10D4BFC5" w14:textId="77777777" w:rsidR="00C2758F" w:rsidRPr="0029786D" w:rsidRDefault="00C2758F" w:rsidP="0029786D">
      <w:pPr>
        <w:pStyle w:val="Akapitzlist"/>
        <w:pBdr>
          <w:top w:val="nil"/>
          <w:left w:val="nil"/>
          <w:bottom w:val="nil"/>
          <w:right w:val="nil"/>
          <w:between w:val="nil"/>
        </w:pBdr>
        <w:tabs>
          <w:tab w:val="left" w:pos="284"/>
        </w:tabs>
        <w:spacing w:line="280" w:lineRule="atLeast"/>
        <w:ind w:leftChars="0" w:left="629" w:firstLineChars="0" w:firstLine="0"/>
        <w:jc w:val="both"/>
        <w:rPr>
          <w:rFonts w:asciiTheme="majorHAnsi" w:hAnsiTheme="majorHAnsi" w:cstheme="majorHAnsi"/>
          <w:sz w:val="21"/>
          <w:szCs w:val="21"/>
        </w:rPr>
      </w:pPr>
      <w:r w:rsidRPr="0029786D">
        <w:rPr>
          <w:rFonts w:asciiTheme="majorHAnsi" w:hAnsiTheme="majorHAnsi" w:cstheme="majorHAnsi"/>
          <w:sz w:val="21"/>
          <w:szCs w:val="21"/>
        </w:rPr>
        <w:t>590243893033422821</w:t>
      </w:r>
    </w:p>
    <w:p w14:paraId="11A19E98" w14:textId="4CCDAEA0" w:rsidR="00C2758F" w:rsidRPr="0029786D" w:rsidRDefault="00C2758F" w:rsidP="0029786D">
      <w:pPr>
        <w:pStyle w:val="Akapitzlist"/>
        <w:pBdr>
          <w:top w:val="nil"/>
          <w:left w:val="nil"/>
          <w:bottom w:val="nil"/>
          <w:right w:val="nil"/>
          <w:between w:val="nil"/>
        </w:pBdr>
        <w:tabs>
          <w:tab w:val="left" w:pos="284"/>
        </w:tabs>
        <w:spacing w:line="280" w:lineRule="atLeast"/>
        <w:ind w:leftChars="0" w:left="629" w:firstLineChars="0" w:firstLine="0"/>
        <w:jc w:val="both"/>
        <w:rPr>
          <w:rFonts w:asciiTheme="majorHAnsi" w:hAnsiTheme="majorHAnsi" w:cstheme="majorHAnsi"/>
          <w:sz w:val="21"/>
          <w:szCs w:val="21"/>
        </w:rPr>
      </w:pPr>
      <w:r w:rsidRPr="0029786D">
        <w:rPr>
          <w:rFonts w:asciiTheme="majorHAnsi" w:hAnsiTheme="majorHAnsi" w:cstheme="majorHAnsi"/>
          <w:sz w:val="21"/>
          <w:szCs w:val="21"/>
        </w:rPr>
        <w:t>590243896006275424</w:t>
      </w:r>
    </w:p>
    <w:p w14:paraId="66E3C565" w14:textId="476106FE" w:rsidR="00C2758F" w:rsidRPr="0029786D" w:rsidRDefault="00854B14" w:rsidP="0029786D">
      <w:pPr>
        <w:pStyle w:val="Akapitzlist"/>
        <w:pBdr>
          <w:top w:val="nil"/>
          <w:left w:val="nil"/>
          <w:bottom w:val="nil"/>
          <w:right w:val="nil"/>
          <w:between w:val="nil"/>
        </w:pBdr>
        <w:tabs>
          <w:tab w:val="left" w:pos="284"/>
        </w:tabs>
        <w:spacing w:line="280" w:lineRule="atLeast"/>
        <w:ind w:leftChars="0" w:left="629" w:firstLineChars="0" w:firstLine="0"/>
        <w:jc w:val="both"/>
        <w:rPr>
          <w:rFonts w:asciiTheme="majorHAnsi" w:hAnsiTheme="majorHAnsi" w:cstheme="majorHAnsi"/>
          <w:sz w:val="21"/>
          <w:szCs w:val="21"/>
        </w:rPr>
      </w:pPr>
      <w:r w:rsidRPr="0029786D">
        <w:rPr>
          <w:rFonts w:asciiTheme="majorHAnsi" w:hAnsiTheme="majorHAnsi" w:cstheme="majorHAnsi"/>
          <w:sz w:val="21"/>
          <w:szCs w:val="21"/>
        </w:rPr>
        <w:t xml:space="preserve">Zamontowane są </w:t>
      </w:r>
      <w:r w:rsidR="00C2758F" w:rsidRPr="0029786D">
        <w:rPr>
          <w:rFonts w:asciiTheme="majorHAnsi" w:hAnsiTheme="majorHAnsi" w:cstheme="majorHAnsi"/>
          <w:sz w:val="21"/>
          <w:szCs w:val="21"/>
        </w:rPr>
        <w:t xml:space="preserve"> instalacje fotowoltaiczne, które przyłączone zostały do sieci OSD w roku 2021</w:t>
      </w:r>
      <w:r w:rsidRPr="0029786D">
        <w:rPr>
          <w:rFonts w:asciiTheme="majorHAnsi" w:hAnsiTheme="majorHAnsi" w:cstheme="majorHAnsi"/>
          <w:sz w:val="21"/>
          <w:szCs w:val="21"/>
        </w:rPr>
        <w:t xml:space="preserve">, a </w:t>
      </w:r>
      <w:r w:rsidR="00C2758F" w:rsidRPr="0029786D">
        <w:rPr>
          <w:rFonts w:asciiTheme="majorHAnsi" w:hAnsiTheme="majorHAnsi" w:cstheme="majorHAnsi"/>
          <w:sz w:val="21"/>
          <w:szCs w:val="21"/>
        </w:rPr>
        <w:t>odbiorcy w tych PPE posiadają status Prosumenta</w:t>
      </w:r>
    </w:p>
    <w:p w14:paraId="08A9C431" w14:textId="77777777" w:rsidR="00C2758F" w:rsidRPr="0029786D" w:rsidRDefault="00C2758F" w:rsidP="0029786D">
      <w:pPr>
        <w:pStyle w:val="Akapitzlist"/>
        <w:pBdr>
          <w:top w:val="nil"/>
          <w:left w:val="nil"/>
          <w:bottom w:val="nil"/>
          <w:right w:val="nil"/>
          <w:between w:val="nil"/>
        </w:pBdr>
        <w:tabs>
          <w:tab w:val="left" w:pos="284"/>
        </w:tabs>
        <w:spacing w:line="280" w:lineRule="atLeast"/>
        <w:ind w:leftChars="0" w:left="629" w:firstLineChars="0" w:firstLine="0"/>
        <w:jc w:val="both"/>
        <w:rPr>
          <w:rFonts w:asciiTheme="majorHAnsi" w:hAnsiTheme="majorHAnsi" w:cstheme="majorHAnsi"/>
          <w:sz w:val="21"/>
          <w:szCs w:val="21"/>
        </w:rPr>
      </w:pPr>
    </w:p>
    <w:p w14:paraId="25E2E470" w14:textId="6DFDF0CE" w:rsidR="00C2758F" w:rsidRPr="0029786D" w:rsidRDefault="00C2758F" w:rsidP="0029786D">
      <w:pPr>
        <w:pStyle w:val="Akapitzlist"/>
        <w:numPr>
          <w:ilvl w:val="0"/>
          <w:numId w:val="39"/>
        </w:numPr>
        <w:pBdr>
          <w:top w:val="nil"/>
          <w:left w:val="nil"/>
          <w:bottom w:val="nil"/>
          <w:right w:val="nil"/>
          <w:between w:val="nil"/>
        </w:pBdr>
        <w:tabs>
          <w:tab w:val="left" w:pos="284"/>
        </w:tabs>
        <w:spacing w:line="280" w:lineRule="atLeast"/>
        <w:ind w:leftChars="0" w:firstLineChars="0"/>
        <w:jc w:val="both"/>
        <w:rPr>
          <w:rFonts w:asciiTheme="majorHAnsi" w:hAnsiTheme="majorHAnsi" w:cstheme="majorHAnsi"/>
          <w:sz w:val="21"/>
          <w:szCs w:val="21"/>
        </w:rPr>
      </w:pPr>
      <w:r w:rsidRPr="0029786D">
        <w:rPr>
          <w:rFonts w:asciiTheme="majorHAnsi" w:hAnsiTheme="majorHAnsi" w:cstheme="majorHAnsi"/>
          <w:sz w:val="21"/>
          <w:szCs w:val="21"/>
        </w:rPr>
        <w:t>W 2 PPE</w:t>
      </w:r>
      <w:r w:rsidR="00854B14" w:rsidRPr="0029786D">
        <w:rPr>
          <w:rFonts w:asciiTheme="majorHAnsi" w:hAnsiTheme="majorHAnsi" w:cstheme="majorHAnsi"/>
          <w:sz w:val="21"/>
          <w:szCs w:val="21"/>
        </w:rPr>
        <w:t xml:space="preserve">, które są w trakcie przyłączania do sieci OSD </w:t>
      </w:r>
    </w:p>
    <w:p w14:paraId="0C40E808" w14:textId="43428F55" w:rsidR="00854B14" w:rsidRPr="0029786D" w:rsidRDefault="00854B14" w:rsidP="0029786D">
      <w:pPr>
        <w:pStyle w:val="Akapitzlist"/>
        <w:pBdr>
          <w:top w:val="nil"/>
          <w:left w:val="nil"/>
          <w:bottom w:val="nil"/>
          <w:right w:val="nil"/>
          <w:between w:val="nil"/>
        </w:pBdr>
        <w:tabs>
          <w:tab w:val="left" w:pos="284"/>
        </w:tabs>
        <w:spacing w:line="280" w:lineRule="atLeast"/>
        <w:ind w:leftChars="0" w:left="629" w:firstLineChars="0" w:firstLine="0"/>
        <w:jc w:val="both"/>
        <w:rPr>
          <w:rFonts w:asciiTheme="majorHAnsi" w:hAnsiTheme="majorHAnsi" w:cstheme="majorHAnsi"/>
          <w:sz w:val="21"/>
          <w:szCs w:val="21"/>
        </w:rPr>
      </w:pPr>
      <w:r w:rsidRPr="0029786D">
        <w:rPr>
          <w:rFonts w:asciiTheme="majorHAnsi" w:hAnsiTheme="majorHAnsi" w:cstheme="majorHAnsi"/>
          <w:sz w:val="21"/>
          <w:szCs w:val="21"/>
        </w:rPr>
        <w:t>Budynek zamieszkania zbiorowego (Budynek A), Nasiegniewo dz. 100/1, 87-811 Fabianki</w:t>
      </w:r>
    </w:p>
    <w:p w14:paraId="36E8BC0C" w14:textId="7AF6F2B7" w:rsidR="00C2758F" w:rsidRPr="0029786D" w:rsidRDefault="00854B14" w:rsidP="0029786D">
      <w:pPr>
        <w:pStyle w:val="Akapitzlist"/>
        <w:pBdr>
          <w:top w:val="nil"/>
          <w:left w:val="nil"/>
          <w:bottom w:val="nil"/>
          <w:right w:val="nil"/>
          <w:between w:val="nil"/>
        </w:pBdr>
        <w:tabs>
          <w:tab w:val="left" w:pos="284"/>
        </w:tabs>
        <w:spacing w:line="280" w:lineRule="atLeast"/>
        <w:ind w:leftChars="0" w:left="629" w:firstLineChars="0" w:firstLine="0"/>
        <w:jc w:val="both"/>
        <w:rPr>
          <w:rFonts w:asciiTheme="majorHAnsi" w:hAnsiTheme="majorHAnsi" w:cstheme="majorHAnsi"/>
          <w:sz w:val="21"/>
          <w:szCs w:val="21"/>
        </w:rPr>
      </w:pPr>
      <w:r w:rsidRPr="0029786D">
        <w:rPr>
          <w:rFonts w:asciiTheme="majorHAnsi" w:hAnsiTheme="majorHAnsi" w:cstheme="majorHAnsi"/>
          <w:sz w:val="21"/>
          <w:szCs w:val="21"/>
        </w:rPr>
        <w:t>Budynek zamieszkania zbiorowego (Budynek B), Nasiegniewo dz. 100/2, 87-811 Fabianki</w:t>
      </w:r>
    </w:p>
    <w:p w14:paraId="099B25E4" w14:textId="0A179C20" w:rsidR="00C2758F" w:rsidRPr="0029786D" w:rsidRDefault="00C2758F" w:rsidP="0029786D">
      <w:pPr>
        <w:pStyle w:val="Akapitzlist"/>
        <w:pBdr>
          <w:top w:val="nil"/>
          <w:left w:val="nil"/>
          <w:bottom w:val="nil"/>
          <w:right w:val="nil"/>
          <w:between w:val="nil"/>
        </w:pBdr>
        <w:tabs>
          <w:tab w:val="left" w:pos="284"/>
        </w:tabs>
        <w:spacing w:line="280" w:lineRule="atLeast"/>
        <w:ind w:leftChars="0" w:left="629" w:firstLineChars="0" w:firstLine="0"/>
        <w:jc w:val="both"/>
        <w:rPr>
          <w:rFonts w:asciiTheme="majorHAnsi" w:hAnsiTheme="majorHAnsi" w:cstheme="majorHAnsi"/>
          <w:sz w:val="21"/>
          <w:szCs w:val="21"/>
        </w:rPr>
      </w:pPr>
      <w:r w:rsidRPr="0029786D">
        <w:rPr>
          <w:rFonts w:asciiTheme="majorHAnsi" w:hAnsiTheme="majorHAnsi" w:cstheme="majorHAnsi"/>
          <w:sz w:val="21"/>
          <w:szCs w:val="21"/>
        </w:rPr>
        <w:t>zamawiający planuje montaż instalacji PV i uzyskanie dla nich statusu Wytwórcy</w:t>
      </w:r>
      <w:r w:rsidR="00854B14" w:rsidRPr="0029786D">
        <w:rPr>
          <w:rFonts w:asciiTheme="majorHAnsi" w:hAnsiTheme="majorHAnsi" w:cstheme="majorHAnsi"/>
          <w:sz w:val="21"/>
          <w:szCs w:val="21"/>
        </w:rPr>
        <w:t xml:space="preserve"> oraz (o ile zajdzie taka konieczność) zawarcie z Wykonawcą odrębnej umowy na sprzedaż nadwyżki energii elektrycznej wyprodukowanej w instalacji OZE.</w:t>
      </w:r>
    </w:p>
    <w:p w14:paraId="73F5C794" w14:textId="04033CD1" w:rsidR="00854B14" w:rsidRPr="0029786D" w:rsidRDefault="00A46AE2" w:rsidP="0029786D">
      <w:pPr>
        <w:pStyle w:val="Akapitzlist"/>
        <w:pBdr>
          <w:top w:val="nil"/>
          <w:left w:val="nil"/>
          <w:bottom w:val="nil"/>
          <w:right w:val="nil"/>
          <w:between w:val="nil"/>
        </w:pBdr>
        <w:tabs>
          <w:tab w:val="left" w:pos="284"/>
        </w:tabs>
        <w:spacing w:line="280" w:lineRule="atLeast"/>
        <w:ind w:leftChars="0" w:left="629" w:firstLineChars="0" w:hanging="345"/>
        <w:jc w:val="both"/>
        <w:rPr>
          <w:rFonts w:asciiTheme="majorHAnsi" w:hAnsiTheme="majorHAnsi" w:cstheme="majorHAnsi"/>
          <w:sz w:val="21"/>
          <w:szCs w:val="21"/>
        </w:rPr>
      </w:pPr>
      <w:r w:rsidRPr="0029786D">
        <w:rPr>
          <w:rFonts w:asciiTheme="majorHAnsi" w:hAnsiTheme="majorHAnsi" w:cstheme="majorHAnsi"/>
          <w:sz w:val="21"/>
          <w:szCs w:val="21"/>
        </w:rPr>
        <w:t>Szczegółowe informacje dotyczące instalacji fotowoltaicznych znajdują się w Załączniku nr 1 do Umowy.</w:t>
      </w:r>
    </w:p>
    <w:p w14:paraId="23D94D66" w14:textId="77777777" w:rsidR="00CA2DE9" w:rsidRDefault="00CA2DE9" w:rsidP="0029786D">
      <w:pPr>
        <w:pBdr>
          <w:top w:val="nil"/>
          <w:left w:val="nil"/>
          <w:bottom w:val="nil"/>
          <w:right w:val="nil"/>
          <w:between w:val="nil"/>
        </w:pBdr>
        <w:spacing w:line="280" w:lineRule="atLeast"/>
        <w:ind w:left="0" w:hanging="2"/>
        <w:jc w:val="center"/>
        <w:rPr>
          <w:rFonts w:asciiTheme="majorHAnsi" w:hAnsiTheme="majorHAnsi" w:cstheme="majorHAnsi"/>
          <w:b/>
          <w:sz w:val="21"/>
          <w:szCs w:val="21"/>
        </w:rPr>
      </w:pPr>
    </w:p>
    <w:p w14:paraId="0000003F" w14:textId="06667669" w:rsidR="00776931" w:rsidRPr="0029786D" w:rsidRDefault="00F555EC" w:rsidP="0029786D">
      <w:pPr>
        <w:pBdr>
          <w:top w:val="nil"/>
          <w:left w:val="nil"/>
          <w:bottom w:val="nil"/>
          <w:right w:val="nil"/>
          <w:between w:val="nil"/>
        </w:pBdr>
        <w:spacing w:line="280" w:lineRule="atLeast"/>
        <w:ind w:left="0" w:hanging="2"/>
        <w:jc w:val="center"/>
        <w:rPr>
          <w:rFonts w:asciiTheme="majorHAnsi" w:hAnsiTheme="majorHAnsi" w:cstheme="majorHAnsi"/>
          <w:sz w:val="21"/>
          <w:szCs w:val="21"/>
        </w:rPr>
      </w:pPr>
      <w:r w:rsidRPr="0029786D">
        <w:rPr>
          <w:rFonts w:asciiTheme="majorHAnsi" w:hAnsiTheme="majorHAnsi" w:cstheme="majorHAnsi"/>
          <w:b/>
          <w:sz w:val="21"/>
          <w:szCs w:val="21"/>
        </w:rPr>
        <w:t>§ 4</w:t>
      </w:r>
    </w:p>
    <w:p w14:paraId="00000040" w14:textId="76436561" w:rsidR="00776931" w:rsidRPr="0029786D" w:rsidRDefault="00F555EC" w:rsidP="0029786D">
      <w:pPr>
        <w:numPr>
          <w:ilvl w:val="0"/>
          <w:numId w:val="20"/>
        </w:numPr>
        <w:pBdr>
          <w:top w:val="nil"/>
          <w:left w:val="nil"/>
          <w:bottom w:val="nil"/>
          <w:right w:val="nil"/>
          <w:between w:val="nil"/>
        </w:pBdr>
        <w:tabs>
          <w:tab w:val="left" w:pos="284"/>
          <w:tab w:val="left" w:pos="567"/>
        </w:tabs>
        <w:spacing w:line="280" w:lineRule="atLeast"/>
        <w:ind w:left="270" w:hangingChars="129" w:hanging="272"/>
        <w:jc w:val="both"/>
        <w:rPr>
          <w:rFonts w:asciiTheme="majorHAnsi" w:hAnsiTheme="majorHAnsi" w:cstheme="majorHAnsi"/>
          <w:sz w:val="21"/>
          <w:szCs w:val="21"/>
        </w:rPr>
      </w:pPr>
      <w:r w:rsidRPr="0029786D">
        <w:rPr>
          <w:rFonts w:asciiTheme="majorHAnsi" w:hAnsiTheme="majorHAnsi" w:cstheme="majorHAnsi"/>
          <w:b/>
          <w:sz w:val="21"/>
          <w:szCs w:val="21"/>
        </w:rPr>
        <w:lastRenderedPageBreak/>
        <w:t>Wykonawca</w:t>
      </w:r>
      <w:r w:rsidRPr="0029786D">
        <w:rPr>
          <w:rFonts w:asciiTheme="majorHAnsi" w:hAnsiTheme="majorHAnsi" w:cstheme="majorHAnsi"/>
          <w:sz w:val="21"/>
          <w:szCs w:val="21"/>
        </w:rPr>
        <w:t xml:space="preserve"> oświadcza, że na okres nie krótszy niż okres obowiązywania </w:t>
      </w:r>
      <w:r w:rsidR="00F056B6" w:rsidRPr="0029786D">
        <w:rPr>
          <w:rFonts w:asciiTheme="majorHAnsi" w:hAnsiTheme="majorHAnsi" w:cstheme="majorHAnsi"/>
          <w:sz w:val="21"/>
          <w:szCs w:val="21"/>
        </w:rPr>
        <w:t>U</w:t>
      </w:r>
      <w:r w:rsidRPr="0029786D">
        <w:rPr>
          <w:rFonts w:asciiTheme="majorHAnsi" w:hAnsiTheme="majorHAnsi" w:cstheme="majorHAnsi"/>
          <w:sz w:val="21"/>
          <w:szCs w:val="21"/>
        </w:rPr>
        <w:t xml:space="preserve">mowy, ma zawartą z OSD umowę dystrybucyjną dla usługi kompleksowej, umożliwiającą realizację Umowy kompleksowej dla Obiektów wskazanych w </w:t>
      </w:r>
      <w:r w:rsidRPr="0029786D">
        <w:rPr>
          <w:rFonts w:asciiTheme="majorHAnsi" w:hAnsiTheme="majorHAnsi" w:cstheme="majorHAnsi"/>
          <w:i/>
          <w:iCs/>
          <w:sz w:val="21"/>
          <w:szCs w:val="21"/>
        </w:rPr>
        <w:t xml:space="preserve">Załączniku nr </w:t>
      </w:r>
      <w:r w:rsidR="00D32866" w:rsidRPr="0029786D">
        <w:rPr>
          <w:rFonts w:asciiTheme="majorHAnsi" w:hAnsiTheme="majorHAnsi" w:cstheme="majorHAnsi"/>
          <w:i/>
          <w:iCs/>
          <w:sz w:val="21"/>
          <w:szCs w:val="21"/>
        </w:rPr>
        <w:t>1</w:t>
      </w:r>
      <w:r w:rsidRPr="0029786D">
        <w:rPr>
          <w:rFonts w:asciiTheme="majorHAnsi" w:hAnsiTheme="majorHAnsi" w:cstheme="majorHAnsi"/>
          <w:i/>
          <w:iCs/>
          <w:sz w:val="21"/>
          <w:szCs w:val="21"/>
        </w:rPr>
        <w:t xml:space="preserve"> </w:t>
      </w:r>
      <w:r w:rsidR="003C18CC" w:rsidRPr="0029786D">
        <w:rPr>
          <w:rFonts w:asciiTheme="majorHAnsi" w:hAnsiTheme="majorHAnsi" w:cstheme="majorHAnsi"/>
          <w:i/>
          <w:iCs/>
          <w:sz w:val="21"/>
          <w:szCs w:val="21"/>
        </w:rPr>
        <w:t>do Umowy</w:t>
      </w:r>
      <w:r w:rsidR="003C18CC" w:rsidRPr="0029786D">
        <w:rPr>
          <w:rFonts w:asciiTheme="majorHAnsi" w:hAnsiTheme="majorHAnsi" w:cstheme="majorHAnsi"/>
          <w:sz w:val="21"/>
          <w:szCs w:val="21"/>
        </w:rPr>
        <w:t xml:space="preserve">, również w zakresie dystrybucji energii elektrycznej wytworzonej w </w:t>
      </w:r>
      <w:proofErr w:type="spellStart"/>
      <w:r w:rsidR="003C18CC" w:rsidRPr="0029786D">
        <w:rPr>
          <w:rFonts w:asciiTheme="majorHAnsi" w:hAnsiTheme="majorHAnsi" w:cstheme="majorHAnsi"/>
          <w:sz w:val="21"/>
          <w:szCs w:val="21"/>
        </w:rPr>
        <w:t>mikroinstalacji</w:t>
      </w:r>
      <w:proofErr w:type="spellEnd"/>
      <w:r w:rsidR="003C18CC" w:rsidRPr="0029786D">
        <w:rPr>
          <w:rFonts w:asciiTheme="majorHAnsi" w:hAnsiTheme="majorHAnsi" w:cstheme="majorHAnsi"/>
          <w:sz w:val="21"/>
          <w:szCs w:val="21"/>
        </w:rPr>
        <w:t xml:space="preserve">, na obszarze na którym znajdują się punkty poboru energii elektrycznej opisane w </w:t>
      </w:r>
      <w:r w:rsidR="003C18CC" w:rsidRPr="0029786D">
        <w:rPr>
          <w:rFonts w:asciiTheme="majorHAnsi" w:hAnsiTheme="majorHAnsi" w:cstheme="majorHAnsi"/>
          <w:i/>
          <w:iCs/>
          <w:sz w:val="21"/>
          <w:szCs w:val="21"/>
        </w:rPr>
        <w:t>Załączniku nr 1 do Umowy</w:t>
      </w:r>
      <w:r w:rsidR="003C18CC" w:rsidRPr="0029786D">
        <w:rPr>
          <w:rFonts w:asciiTheme="majorHAnsi" w:hAnsiTheme="majorHAnsi" w:cstheme="majorHAnsi"/>
          <w:sz w:val="21"/>
          <w:szCs w:val="21"/>
        </w:rPr>
        <w:t>.</w:t>
      </w:r>
    </w:p>
    <w:p w14:paraId="00000041" w14:textId="07672E4E" w:rsidR="00776931" w:rsidRPr="0029786D" w:rsidRDefault="00F555EC" w:rsidP="0029786D">
      <w:pPr>
        <w:numPr>
          <w:ilvl w:val="0"/>
          <w:numId w:val="20"/>
        </w:numPr>
        <w:pBdr>
          <w:top w:val="nil"/>
          <w:left w:val="nil"/>
          <w:bottom w:val="nil"/>
          <w:right w:val="nil"/>
          <w:between w:val="nil"/>
        </w:pBdr>
        <w:tabs>
          <w:tab w:val="left" w:pos="284"/>
        </w:tabs>
        <w:spacing w:line="280" w:lineRule="atLeast"/>
        <w:ind w:left="270" w:hangingChars="129" w:hanging="272"/>
        <w:jc w:val="both"/>
        <w:rPr>
          <w:rFonts w:asciiTheme="majorHAnsi" w:hAnsiTheme="majorHAnsi" w:cstheme="majorHAnsi"/>
          <w:color w:val="000000"/>
          <w:sz w:val="21"/>
          <w:szCs w:val="21"/>
        </w:rPr>
      </w:pPr>
      <w:r w:rsidRPr="0029786D">
        <w:rPr>
          <w:rFonts w:asciiTheme="majorHAnsi" w:hAnsiTheme="majorHAnsi" w:cstheme="majorHAnsi"/>
          <w:b/>
          <w:sz w:val="21"/>
          <w:szCs w:val="21"/>
        </w:rPr>
        <w:t>Wykonawca</w:t>
      </w:r>
      <w:r w:rsidRPr="0029786D">
        <w:rPr>
          <w:rFonts w:asciiTheme="majorHAnsi" w:hAnsiTheme="majorHAnsi" w:cstheme="majorHAnsi"/>
          <w:sz w:val="21"/>
          <w:szCs w:val="21"/>
        </w:rPr>
        <w:t xml:space="preserve"> oświadcza, że posiada koncesję na obrót energią elektryczną o numerze </w:t>
      </w:r>
      <w:r w:rsidRPr="0029786D">
        <w:rPr>
          <w:rFonts w:asciiTheme="majorHAnsi" w:hAnsiTheme="majorHAnsi" w:cstheme="majorHAnsi"/>
          <w:sz w:val="21"/>
          <w:szCs w:val="21"/>
          <w:highlight w:val="lightGray"/>
        </w:rPr>
        <w:t>_______,</w:t>
      </w:r>
      <w:r w:rsidRPr="0029786D">
        <w:rPr>
          <w:rFonts w:asciiTheme="majorHAnsi" w:hAnsiTheme="majorHAnsi" w:cstheme="majorHAnsi"/>
          <w:sz w:val="21"/>
          <w:szCs w:val="21"/>
        </w:rPr>
        <w:t xml:space="preserve"> </w:t>
      </w:r>
      <w:r w:rsidRPr="0029786D">
        <w:rPr>
          <w:rFonts w:asciiTheme="majorHAnsi" w:hAnsiTheme="majorHAnsi" w:cstheme="majorHAnsi"/>
          <w:color w:val="000000"/>
          <w:sz w:val="21"/>
          <w:szCs w:val="21"/>
        </w:rPr>
        <w:t xml:space="preserve">wydaną przez Prezesa Urzędu Regulacji Energetyki w dniu </w:t>
      </w:r>
      <w:r w:rsidRPr="0029786D">
        <w:rPr>
          <w:rFonts w:asciiTheme="majorHAnsi" w:hAnsiTheme="majorHAnsi" w:cstheme="majorHAnsi"/>
          <w:color w:val="000000"/>
          <w:sz w:val="21"/>
          <w:szCs w:val="21"/>
          <w:highlight w:val="lightGray"/>
        </w:rPr>
        <w:t>_____,</w:t>
      </w:r>
      <w:r w:rsidRPr="0029786D">
        <w:rPr>
          <w:rFonts w:asciiTheme="majorHAnsi" w:hAnsiTheme="majorHAnsi" w:cstheme="majorHAnsi"/>
          <w:color w:val="000000"/>
          <w:sz w:val="21"/>
          <w:szCs w:val="21"/>
        </w:rPr>
        <w:t xml:space="preserve"> której okres ważności </w:t>
      </w:r>
      <w:r w:rsidR="00042B74" w:rsidRPr="0029786D">
        <w:rPr>
          <w:rFonts w:asciiTheme="majorHAnsi" w:hAnsiTheme="majorHAnsi" w:cstheme="majorHAnsi"/>
          <w:color w:val="000000"/>
          <w:sz w:val="21"/>
          <w:szCs w:val="21"/>
        </w:rPr>
        <w:t xml:space="preserve">przypada na dzień </w:t>
      </w:r>
      <w:r w:rsidR="00042B74" w:rsidRPr="0029786D">
        <w:rPr>
          <w:rFonts w:asciiTheme="majorHAnsi" w:hAnsiTheme="majorHAnsi" w:cstheme="majorHAnsi"/>
          <w:color w:val="000000"/>
          <w:sz w:val="21"/>
          <w:szCs w:val="21"/>
          <w:highlight w:val="lightGray"/>
        </w:rPr>
        <w:t>_</w:t>
      </w:r>
      <w:r w:rsidR="004439AD" w:rsidRPr="0029786D">
        <w:rPr>
          <w:rFonts w:asciiTheme="majorHAnsi" w:hAnsiTheme="majorHAnsi" w:cstheme="majorHAnsi"/>
          <w:color w:val="000000"/>
          <w:sz w:val="21"/>
          <w:szCs w:val="21"/>
          <w:highlight w:val="lightGray"/>
        </w:rPr>
        <w:t>___</w:t>
      </w:r>
      <w:r w:rsidR="00042B74" w:rsidRPr="0029786D">
        <w:rPr>
          <w:rFonts w:asciiTheme="majorHAnsi" w:hAnsiTheme="majorHAnsi" w:cstheme="majorHAnsi"/>
          <w:color w:val="000000"/>
          <w:sz w:val="21"/>
          <w:szCs w:val="21"/>
          <w:highlight w:val="lightGray"/>
        </w:rPr>
        <w:t>___</w:t>
      </w:r>
      <w:r w:rsidR="00042B74" w:rsidRPr="0029786D">
        <w:rPr>
          <w:rFonts w:asciiTheme="majorHAnsi" w:hAnsiTheme="majorHAnsi" w:cstheme="majorHAnsi"/>
          <w:color w:val="000000"/>
          <w:sz w:val="21"/>
          <w:szCs w:val="21"/>
        </w:rPr>
        <w:t xml:space="preserve"> * / </w:t>
      </w:r>
      <w:r w:rsidRPr="0029786D">
        <w:rPr>
          <w:rFonts w:asciiTheme="majorHAnsi" w:hAnsiTheme="majorHAnsi" w:cstheme="majorHAnsi"/>
          <w:color w:val="000000"/>
          <w:sz w:val="21"/>
          <w:szCs w:val="21"/>
        </w:rPr>
        <w:t xml:space="preserve">jest nie krótszy niż okres obowiązywania </w:t>
      </w:r>
      <w:r w:rsidR="00F056B6" w:rsidRPr="0029786D">
        <w:rPr>
          <w:rFonts w:asciiTheme="majorHAnsi" w:hAnsiTheme="majorHAnsi" w:cstheme="majorHAnsi"/>
          <w:color w:val="000000"/>
          <w:sz w:val="21"/>
          <w:szCs w:val="21"/>
        </w:rPr>
        <w:t>U</w:t>
      </w:r>
      <w:r w:rsidRPr="0029786D">
        <w:rPr>
          <w:rFonts w:asciiTheme="majorHAnsi" w:hAnsiTheme="majorHAnsi" w:cstheme="majorHAnsi"/>
          <w:color w:val="000000"/>
          <w:sz w:val="21"/>
          <w:szCs w:val="21"/>
        </w:rPr>
        <w:t>mowy</w:t>
      </w:r>
      <w:r w:rsidR="00042B74" w:rsidRPr="0029786D">
        <w:rPr>
          <w:rFonts w:asciiTheme="majorHAnsi" w:hAnsiTheme="majorHAnsi" w:cstheme="majorHAnsi"/>
          <w:color w:val="000000"/>
          <w:sz w:val="21"/>
          <w:szCs w:val="21"/>
        </w:rPr>
        <w:t>*</w:t>
      </w:r>
      <w:r w:rsidRPr="0029786D">
        <w:rPr>
          <w:rFonts w:asciiTheme="majorHAnsi" w:hAnsiTheme="majorHAnsi" w:cstheme="majorHAnsi"/>
          <w:color w:val="000000"/>
          <w:sz w:val="21"/>
          <w:szCs w:val="21"/>
        </w:rPr>
        <w:t>.</w:t>
      </w:r>
      <w:r w:rsidR="00AA2FFF" w:rsidRPr="0029786D">
        <w:rPr>
          <w:rFonts w:asciiTheme="majorHAnsi" w:hAnsiTheme="majorHAnsi" w:cstheme="majorHAnsi"/>
          <w:color w:val="000000"/>
          <w:sz w:val="21"/>
          <w:szCs w:val="21"/>
        </w:rPr>
        <w:t xml:space="preserve"> </w:t>
      </w:r>
      <w:r w:rsidR="00AA2FFF" w:rsidRPr="0029786D">
        <w:rPr>
          <w:rFonts w:asciiTheme="majorHAnsi" w:hAnsiTheme="majorHAnsi" w:cstheme="majorHAnsi"/>
          <w:i/>
          <w:iCs/>
          <w:color w:val="FF0000"/>
          <w:sz w:val="21"/>
          <w:szCs w:val="21"/>
        </w:rPr>
        <w:t>niepotrzebne skreślić</w:t>
      </w:r>
    </w:p>
    <w:p w14:paraId="5332D87F" w14:textId="46838BB1" w:rsidR="00333F19" w:rsidRPr="0029786D" w:rsidRDefault="00F555EC" w:rsidP="0029786D">
      <w:pPr>
        <w:pStyle w:val="Akapitzlist"/>
        <w:numPr>
          <w:ilvl w:val="0"/>
          <w:numId w:val="20"/>
        </w:numPr>
        <w:pBdr>
          <w:top w:val="nil"/>
          <w:left w:val="nil"/>
          <w:bottom w:val="nil"/>
          <w:right w:val="nil"/>
          <w:between w:val="nil"/>
        </w:pBdr>
        <w:spacing w:line="280" w:lineRule="atLeast"/>
        <w:ind w:leftChars="0" w:left="284" w:firstLineChars="0" w:hanging="284"/>
        <w:jc w:val="both"/>
        <w:rPr>
          <w:rFonts w:asciiTheme="majorHAnsi" w:hAnsiTheme="majorHAnsi" w:cstheme="majorHAnsi"/>
          <w:color w:val="000000"/>
          <w:sz w:val="21"/>
          <w:szCs w:val="21"/>
        </w:rPr>
      </w:pPr>
      <w:r w:rsidRPr="0029786D">
        <w:rPr>
          <w:rFonts w:asciiTheme="majorHAnsi" w:hAnsiTheme="majorHAnsi" w:cstheme="majorHAnsi"/>
          <w:b/>
          <w:color w:val="000000"/>
          <w:sz w:val="21"/>
          <w:szCs w:val="21"/>
        </w:rPr>
        <w:t>Wykonawca</w:t>
      </w:r>
      <w:r w:rsidRPr="0029786D">
        <w:rPr>
          <w:rFonts w:asciiTheme="majorHAnsi" w:hAnsiTheme="majorHAnsi" w:cstheme="majorHAnsi"/>
          <w:color w:val="000000"/>
          <w:sz w:val="21"/>
          <w:szCs w:val="21"/>
        </w:rPr>
        <w:t xml:space="preserve"> oświadcza, że posiada umowy, uprawnienia umożliwiające </w:t>
      </w:r>
      <w:r w:rsidR="009A400D" w:rsidRPr="0029786D">
        <w:rPr>
          <w:rFonts w:asciiTheme="majorHAnsi" w:hAnsiTheme="majorHAnsi" w:cstheme="majorHAnsi"/>
          <w:color w:val="000000"/>
          <w:sz w:val="21"/>
          <w:szCs w:val="21"/>
        </w:rPr>
        <w:t>zapewnienie usług</w:t>
      </w:r>
      <w:r w:rsidRPr="0029786D">
        <w:rPr>
          <w:rFonts w:asciiTheme="majorHAnsi" w:hAnsiTheme="majorHAnsi" w:cstheme="majorHAnsi"/>
          <w:color w:val="000000"/>
          <w:sz w:val="21"/>
          <w:szCs w:val="21"/>
        </w:rPr>
        <w:t xml:space="preserve"> bilansowani</w:t>
      </w:r>
      <w:r w:rsidR="009A400D" w:rsidRPr="0029786D">
        <w:rPr>
          <w:rFonts w:asciiTheme="majorHAnsi" w:hAnsiTheme="majorHAnsi" w:cstheme="majorHAnsi"/>
          <w:color w:val="000000"/>
          <w:sz w:val="21"/>
          <w:szCs w:val="21"/>
        </w:rPr>
        <w:t>a</w:t>
      </w:r>
      <w:r w:rsidRPr="0029786D">
        <w:rPr>
          <w:rFonts w:asciiTheme="majorHAnsi" w:hAnsiTheme="majorHAnsi" w:cstheme="majorHAnsi"/>
          <w:color w:val="000000"/>
          <w:sz w:val="21"/>
          <w:szCs w:val="21"/>
        </w:rPr>
        <w:t xml:space="preserve"> handlowe</w:t>
      </w:r>
      <w:r w:rsidR="009A400D" w:rsidRPr="0029786D">
        <w:rPr>
          <w:rFonts w:asciiTheme="majorHAnsi" w:hAnsiTheme="majorHAnsi" w:cstheme="majorHAnsi"/>
          <w:color w:val="000000"/>
          <w:sz w:val="21"/>
          <w:szCs w:val="21"/>
        </w:rPr>
        <w:t>go</w:t>
      </w:r>
      <w:r w:rsidRPr="0029786D">
        <w:rPr>
          <w:rFonts w:asciiTheme="majorHAnsi" w:hAnsiTheme="majorHAnsi" w:cstheme="majorHAnsi"/>
          <w:color w:val="000000"/>
          <w:sz w:val="21"/>
          <w:szCs w:val="21"/>
        </w:rPr>
        <w:t xml:space="preserve"> dla energii elektrycznej sprzedanej w ramach Umowy, których okres ważności / obowiązywania jest nie krótszy niż okres obowiązywania </w:t>
      </w:r>
      <w:r w:rsidR="00F056B6" w:rsidRPr="0029786D">
        <w:rPr>
          <w:rFonts w:asciiTheme="majorHAnsi" w:hAnsiTheme="majorHAnsi" w:cstheme="majorHAnsi"/>
          <w:color w:val="000000"/>
          <w:sz w:val="21"/>
          <w:szCs w:val="21"/>
        </w:rPr>
        <w:t>U</w:t>
      </w:r>
      <w:r w:rsidRPr="0029786D">
        <w:rPr>
          <w:rFonts w:asciiTheme="majorHAnsi" w:hAnsiTheme="majorHAnsi" w:cstheme="majorHAnsi"/>
          <w:color w:val="000000"/>
          <w:sz w:val="21"/>
          <w:szCs w:val="21"/>
        </w:rPr>
        <w:t>mowy</w:t>
      </w:r>
      <w:r w:rsidR="00333F19" w:rsidRPr="0029786D">
        <w:rPr>
          <w:rFonts w:asciiTheme="majorHAnsi" w:hAnsiTheme="majorHAnsi" w:cstheme="majorHAnsi"/>
          <w:color w:val="000000"/>
          <w:sz w:val="21"/>
          <w:szCs w:val="21"/>
        </w:rPr>
        <w:t>. Niezbilansowana energia elektryczna będzie określana i rozliczana według rzeczywiście pobranej energii elektrycznej oraz standardowego profilu zużycia</w:t>
      </w:r>
      <w:r w:rsidR="004439AD" w:rsidRPr="0029786D">
        <w:rPr>
          <w:rFonts w:asciiTheme="majorHAnsi" w:hAnsiTheme="majorHAnsi" w:cstheme="majorHAnsi"/>
          <w:color w:val="000000"/>
          <w:sz w:val="21"/>
          <w:szCs w:val="21"/>
        </w:rPr>
        <w:t>.</w:t>
      </w:r>
    </w:p>
    <w:p w14:paraId="479D23AF" w14:textId="346EA51C" w:rsidR="004439AD" w:rsidRPr="0029786D" w:rsidRDefault="004439AD" w:rsidP="0029786D">
      <w:pPr>
        <w:numPr>
          <w:ilvl w:val="0"/>
          <w:numId w:val="20"/>
        </w:numPr>
        <w:tabs>
          <w:tab w:val="left" w:pos="284"/>
        </w:tabs>
        <w:suppressAutoHyphens w:val="0"/>
        <w:overflowPunct w:val="0"/>
        <w:autoSpaceDE w:val="0"/>
        <w:autoSpaceDN w:val="0"/>
        <w:adjustRightInd w:val="0"/>
        <w:spacing w:line="280" w:lineRule="atLeast"/>
        <w:ind w:leftChars="0" w:left="284" w:firstLineChars="0" w:hanging="284"/>
        <w:jc w:val="both"/>
        <w:textDirection w:val="lrTb"/>
        <w:textAlignment w:val="baseline"/>
        <w:outlineLvl w:val="9"/>
        <w:rPr>
          <w:rFonts w:asciiTheme="majorHAnsi" w:eastAsia="Times New Roman" w:hAnsiTheme="majorHAnsi" w:cstheme="majorHAnsi"/>
          <w:sz w:val="21"/>
          <w:szCs w:val="21"/>
          <w:lang w:eastAsia="pl-PL"/>
        </w:rPr>
      </w:pPr>
      <w:r w:rsidRPr="0029786D">
        <w:rPr>
          <w:rFonts w:asciiTheme="majorHAnsi" w:eastAsia="Times New Roman" w:hAnsiTheme="majorHAnsi" w:cstheme="majorHAnsi"/>
          <w:sz w:val="21"/>
          <w:szCs w:val="21"/>
          <w:lang w:eastAsia="pl-PL"/>
        </w:rPr>
        <w:t xml:space="preserve">W przypadku, gdy </w:t>
      </w:r>
      <w:r w:rsidR="00854B14" w:rsidRPr="0029786D">
        <w:rPr>
          <w:rFonts w:asciiTheme="majorHAnsi" w:eastAsia="Times New Roman" w:hAnsiTheme="majorHAnsi" w:cstheme="majorHAnsi"/>
          <w:sz w:val="21"/>
          <w:szCs w:val="21"/>
          <w:lang w:eastAsia="pl-PL"/>
        </w:rPr>
        <w:t>K</w:t>
      </w:r>
      <w:r w:rsidRPr="0029786D">
        <w:rPr>
          <w:rFonts w:asciiTheme="majorHAnsi" w:eastAsia="Times New Roman" w:hAnsiTheme="majorHAnsi" w:cstheme="majorHAnsi"/>
          <w:sz w:val="21"/>
          <w:szCs w:val="21"/>
          <w:lang w:eastAsia="pl-PL"/>
        </w:rPr>
        <w:t xml:space="preserve">oncesja, o której mowa w ust. 2 niniejszego paragrafu wygaśnie w trakcie trwania Umowy, </w:t>
      </w:r>
      <w:r w:rsidRPr="0029786D">
        <w:rPr>
          <w:rFonts w:asciiTheme="majorHAnsi" w:eastAsia="Times New Roman" w:hAnsiTheme="majorHAnsi" w:cstheme="majorHAnsi"/>
          <w:b/>
          <w:bCs/>
          <w:sz w:val="21"/>
          <w:szCs w:val="21"/>
          <w:lang w:eastAsia="pl-PL"/>
        </w:rPr>
        <w:t>Wykonawca</w:t>
      </w:r>
      <w:r w:rsidRPr="0029786D">
        <w:rPr>
          <w:rFonts w:asciiTheme="majorHAnsi" w:eastAsia="Times New Roman" w:hAnsiTheme="majorHAnsi" w:cstheme="majorHAnsi"/>
          <w:sz w:val="21"/>
          <w:szCs w:val="21"/>
          <w:lang w:eastAsia="pl-PL"/>
        </w:rPr>
        <w:t xml:space="preserve"> zobowiązany jest do wskazania numeru kolejnej koncesji nie później niż na 30 dni przed upływem terminu ważności tej koncesji.</w:t>
      </w:r>
    </w:p>
    <w:p w14:paraId="339F08E5" w14:textId="76ADFFF7" w:rsidR="004439AD" w:rsidRPr="0029786D" w:rsidRDefault="00333F19" w:rsidP="0029786D">
      <w:pPr>
        <w:pStyle w:val="Akapitzlist"/>
        <w:numPr>
          <w:ilvl w:val="0"/>
          <w:numId w:val="20"/>
        </w:numPr>
        <w:pBdr>
          <w:top w:val="nil"/>
          <w:left w:val="nil"/>
          <w:bottom w:val="nil"/>
          <w:right w:val="nil"/>
          <w:between w:val="nil"/>
        </w:pBdr>
        <w:tabs>
          <w:tab w:val="left" w:pos="284"/>
          <w:tab w:val="left" w:pos="567"/>
          <w:tab w:val="left" w:pos="993"/>
        </w:tabs>
        <w:spacing w:line="280" w:lineRule="atLeast"/>
        <w:ind w:leftChars="0" w:left="284" w:firstLineChars="0" w:hanging="284"/>
        <w:jc w:val="both"/>
        <w:rPr>
          <w:rFonts w:asciiTheme="majorHAnsi" w:hAnsiTheme="majorHAnsi" w:cstheme="majorHAnsi"/>
          <w:color w:val="000000"/>
          <w:sz w:val="21"/>
          <w:szCs w:val="21"/>
        </w:rPr>
      </w:pPr>
      <w:r w:rsidRPr="0029786D">
        <w:rPr>
          <w:rFonts w:asciiTheme="majorHAnsi" w:hAnsiTheme="majorHAnsi" w:cstheme="majorHAnsi"/>
          <w:b/>
          <w:bCs/>
          <w:color w:val="000000"/>
          <w:sz w:val="21"/>
          <w:szCs w:val="21"/>
        </w:rPr>
        <w:t>Zamawiający</w:t>
      </w:r>
      <w:r w:rsidRPr="0029786D">
        <w:rPr>
          <w:rFonts w:asciiTheme="majorHAnsi" w:hAnsiTheme="majorHAnsi" w:cstheme="majorHAnsi"/>
          <w:color w:val="000000"/>
          <w:sz w:val="21"/>
          <w:szCs w:val="21"/>
        </w:rPr>
        <w:t xml:space="preserve"> upoważnia </w:t>
      </w:r>
      <w:r w:rsidRPr="0029786D">
        <w:rPr>
          <w:rFonts w:asciiTheme="majorHAnsi" w:hAnsiTheme="majorHAnsi" w:cstheme="majorHAnsi"/>
          <w:b/>
          <w:bCs/>
          <w:color w:val="000000"/>
          <w:sz w:val="21"/>
          <w:szCs w:val="21"/>
        </w:rPr>
        <w:t>Wykonawcę</w:t>
      </w:r>
      <w:r w:rsidRPr="0029786D">
        <w:rPr>
          <w:rFonts w:asciiTheme="majorHAnsi" w:hAnsiTheme="majorHAnsi" w:cstheme="majorHAnsi"/>
          <w:color w:val="000000"/>
          <w:sz w:val="21"/>
          <w:szCs w:val="21"/>
        </w:rPr>
        <w:t xml:space="preserve"> do</w:t>
      </w:r>
      <w:r w:rsidR="004439AD" w:rsidRPr="0029786D">
        <w:rPr>
          <w:rFonts w:asciiTheme="majorHAnsi" w:hAnsiTheme="majorHAnsi" w:cstheme="majorHAnsi"/>
          <w:color w:val="000000"/>
          <w:sz w:val="21"/>
          <w:szCs w:val="21"/>
        </w:rPr>
        <w:t xml:space="preserve"> </w:t>
      </w:r>
      <w:r w:rsidRPr="0029786D">
        <w:rPr>
          <w:rFonts w:asciiTheme="majorHAnsi" w:hAnsiTheme="majorHAnsi" w:cstheme="majorHAnsi"/>
          <w:color w:val="000000"/>
          <w:sz w:val="21"/>
          <w:szCs w:val="21"/>
        </w:rPr>
        <w:t xml:space="preserve">dokonywania zgłoszeń Umowy zgodnie z zapisami </w:t>
      </w:r>
      <w:proofErr w:type="spellStart"/>
      <w:r w:rsidRPr="0029786D">
        <w:rPr>
          <w:rFonts w:asciiTheme="majorHAnsi" w:hAnsiTheme="majorHAnsi" w:cstheme="majorHAnsi"/>
          <w:color w:val="000000"/>
          <w:sz w:val="21"/>
          <w:szCs w:val="21"/>
        </w:rPr>
        <w:t>IRiESD</w:t>
      </w:r>
      <w:proofErr w:type="spellEnd"/>
      <w:r w:rsidRPr="0029786D">
        <w:rPr>
          <w:rFonts w:asciiTheme="majorHAnsi" w:hAnsiTheme="majorHAnsi" w:cstheme="majorHAnsi"/>
          <w:color w:val="000000"/>
          <w:sz w:val="21"/>
          <w:szCs w:val="21"/>
        </w:rPr>
        <w:t xml:space="preserve"> OSD</w:t>
      </w:r>
      <w:r w:rsidR="004439AD" w:rsidRPr="0029786D">
        <w:rPr>
          <w:rFonts w:asciiTheme="majorHAnsi" w:hAnsiTheme="majorHAnsi" w:cstheme="majorHAnsi"/>
          <w:color w:val="000000"/>
          <w:sz w:val="21"/>
          <w:szCs w:val="21"/>
        </w:rPr>
        <w:t>.</w:t>
      </w:r>
    </w:p>
    <w:p w14:paraId="1E262AEE" w14:textId="14C70F34" w:rsidR="00333F19" w:rsidRPr="0029786D" w:rsidRDefault="00333F19" w:rsidP="0029786D">
      <w:pPr>
        <w:pStyle w:val="Akapitzlist"/>
        <w:numPr>
          <w:ilvl w:val="0"/>
          <w:numId w:val="20"/>
        </w:numPr>
        <w:pBdr>
          <w:top w:val="nil"/>
          <w:left w:val="nil"/>
          <w:bottom w:val="nil"/>
          <w:right w:val="nil"/>
          <w:between w:val="nil"/>
        </w:pBdr>
        <w:tabs>
          <w:tab w:val="left" w:pos="284"/>
          <w:tab w:val="left" w:pos="567"/>
          <w:tab w:val="left" w:pos="993"/>
        </w:tabs>
        <w:spacing w:line="280" w:lineRule="atLeast"/>
        <w:ind w:leftChars="0" w:left="284" w:firstLineChars="0" w:hanging="284"/>
        <w:jc w:val="both"/>
        <w:rPr>
          <w:rFonts w:asciiTheme="majorHAnsi" w:hAnsiTheme="majorHAnsi" w:cstheme="majorHAnsi"/>
          <w:color w:val="000000"/>
          <w:sz w:val="21"/>
          <w:szCs w:val="21"/>
        </w:rPr>
      </w:pPr>
      <w:r w:rsidRPr="0029786D">
        <w:rPr>
          <w:rFonts w:asciiTheme="majorHAnsi" w:hAnsiTheme="majorHAnsi" w:cstheme="majorHAnsi"/>
          <w:b/>
          <w:bCs/>
          <w:color w:val="000000"/>
          <w:sz w:val="21"/>
          <w:szCs w:val="21"/>
        </w:rPr>
        <w:t>Zamawiający</w:t>
      </w:r>
      <w:r w:rsidRPr="0029786D">
        <w:rPr>
          <w:rFonts w:asciiTheme="majorHAnsi" w:hAnsiTheme="majorHAnsi" w:cstheme="majorHAnsi"/>
          <w:color w:val="000000"/>
          <w:sz w:val="21"/>
          <w:szCs w:val="21"/>
        </w:rPr>
        <w:t xml:space="preserve"> wyraża zgodę na udostępnianie </w:t>
      </w:r>
      <w:r w:rsidRPr="0029786D">
        <w:rPr>
          <w:rFonts w:asciiTheme="majorHAnsi" w:hAnsiTheme="majorHAnsi" w:cstheme="majorHAnsi"/>
          <w:b/>
          <w:bCs/>
          <w:color w:val="000000"/>
          <w:sz w:val="21"/>
          <w:szCs w:val="21"/>
        </w:rPr>
        <w:t>Wykonawcy</w:t>
      </w:r>
      <w:r w:rsidRPr="0029786D">
        <w:rPr>
          <w:rFonts w:asciiTheme="majorHAnsi" w:hAnsiTheme="majorHAnsi" w:cstheme="majorHAnsi"/>
          <w:color w:val="000000"/>
          <w:sz w:val="21"/>
          <w:szCs w:val="21"/>
        </w:rPr>
        <w:t xml:space="preserve">, przez OSD, wskazań </w:t>
      </w:r>
      <w:r w:rsidR="009652B8" w:rsidRPr="0029786D">
        <w:rPr>
          <w:rFonts w:asciiTheme="majorHAnsi" w:hAnsiTheme="majorHAnsi" w:cstheme="majorHAnsi"/>
          <w:color w:val="000000"/>
          <w:sz w:val="21"/>
          <w:szCs w:val="21"/>
        </w:rPr>
        <w:t>u</w:t>
      </w:r>
      <w:r w:rsidRPr="0029786D">
        <w:rPr>
          <w:rFonts w:asciiTheme="majorHAnsi" w:hAnsiTheme="majorHAnsi" w:cstheme="majorHAnsi"/>
          <w:color w:val="000000"/>
          <w:sz w:val="21"/>
          <w:szCs w:val="21"/>
        </w:rPr>
        <w:t>kładu pomiarowo-rozliczeniowego, celem prowadzenia rozliczenia sprzedanej Odbiorcy energii elektrycznej.</w:t>
      </w:r>
    </w:p>
    <w:p w14:paraId="00000043" w14:textId="77777777" w:rsidR="00776931" w:rsidRPr="0029786D" w:rsidRDefault="00776931" w:rsidP="0029786D">
      <w:pPr>
        <w:pBdr>
          <w:top w:val="nil"/>
          <w:left w:val="nil"/>
          <w:bottom w:val="nil"/>
          <w:right w:val="nil"/>
          <w:between w:val="nil"/>
        </w:pBdr>
        <w:spacing w:line="280" w:lineRule="atLeast"/>
        <w:ind w:left="0" w:hanging="2"/>
        <w:jc w:val="both"/>
        <w:rPr>
          <w:rFonts w:asciiTheme="majorHAnsi" w:hAnsiTheme="majorHAnsi" w:cstheme="majorHAnsi"/>
          <w:color w:val="000000"/>
          <w:sz w:val="21"/>
          <w:szCs w:val="21"/>
        </w:rPr>
      </w:pPr>
    </w:p>
    <w:p w14:paraId="00000044" w14:textId="77777777" w:rsidR="00776931" w:rsidRPr="0029786D" w:rsidRDefault="00F555EC" w:rsidP="0029786D">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29786D">
        <w:rPr>
          <w:rFonts w:asciiTheme="majorHAnsi" w:hAnsiTheme="majorHAnsi" w:cstheme="majorHAnsi"/>
          <w:b/>
          <w:color w:val="000000"/>
          <w:sz w:val="21"/>
          <w:szCs w:val="21"/>
        </w:rPr>
        <w:t>Obowiązki Stron</w:t>
      </w:r>
    </w:p>
    <w:p w14:paraId="00000045" w14:textId="77777777" w:rsidR="00776931" w:rsidRPr="0029786D" w:rsidRDefault="00F555EC" w:rsidP="0029786D">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29786D">
        <w:rPr>
          <w:rFonts w:asciiTheme="majorHAnsi" w:hAnsiTheme="majorHAnsi" w:cstheme="majorHAnsi"/>
          <w:b/>
          <w:color w:val="000000"/>
          <w:sz w:val="21"/>
          <w:szCs w:val="21"/>
        </w:rPr>
        <w:t>§5</w:t>
      </w:r>
    </w:p>
    <w:p w14:paraId="00000046" w14:textId="77777777" w:rsidR="00776931" w:rsidRPr="0029786D" w:rsidRDefault="00F555EC" w:rsidP="0029786D">
      <w:pPr>
        <w:numPr>
          <w:ilvl w:val="0"/>
          <w:numId w:val="22"/>
        </w:numPr>
        <w:pBdr>
          <w:top w:val="nil"/>
          <w:left w:val="nil"/>
          <w:bottom w:val="nil"/>
          <w:right w:val="nil"/>
          <w:between w:val="nil"/>
        </w:pBdr>
        <w:tabs>
          <w:tab w:val="left" w:pos="284"/>
        </w:tabs>
        <w:spacing w:line="280" w:lineRule="atLeast"/>
        <w:ind w:left="270" w:hangingChars="129" w:hanging="272"/>
        <w:jc w:val="both"/>
        <w:rPr>
          <w:rFonts w:asciiTheme="majorHAnsi" w:hAnsiTheme="majorHAnsi" w:cstheme="majorHAnsi"/>
          <w:color w:val="000000"/>
          <w:sz w:val="21"/>
          <w:szCs w:val="21"/>
        </w:rPr>
      </w:pPr>
      <w:r w:rsidRPr="0029786D">
        <w:rPr>
          <w:rFonts w:asciiTheme="majorHAnsi" w:hAnsiTheme="majorHAnsi" w:cstheme="majorHAnsi"/>
          <w:b/>
          <w:color w:val="000000"/>
          <w:sz w:val="21"/>
          <w:szCs w:val="21"/>
        </w:rPr>
        <w:t>Wykonawca</w:t>
      </w:r>
      <w:r w:rsidRPr="0029786D">
        <w:rPr>
          <w:rFonts w:asciiTheme="majorHAnsi" w:hAnsiTheme="majorHAnsi" w:cstheme="majorHAnsi"/>
          <w:color w:val="000000"/>
          <w:sz w:val="21"/>
          <w:szCs w:val="21"/>
        </w:rPr>
        <w:t xml:space="preserve"> zobowiązuje się zapewnić świadczenie usług dystrybucji przez OSD na rzecz Odbiorców. Usługi dystrybucji świadczone przez OSD obejmują w szczególności:</w:t>
      </w:r>
    </w:p>
    <w:p w14:paraId="00000047" w14:textId="77777777" w:rsidR="00776931" w:rsidRPr="0029786D" w:rsidRDefault="00F555EC" w:rsidP="0029786D">
      <w:pPr>
        <w:numPr>
          <w:ilvl w:val="0"/>
          <w:numId w:val="23"/>
        </w:numPr>
        <w:pBdr>
          <w:top w:val="nil"/>
          <w:left w:val="nil"/>
          <w:bottom w:val="nil"/>
          <w:right w:val="nil"/>
          <w:between w:val="nil"/>
        </w:pBdr>
        <w:tabs>
          <w:tab w:val="left" w:pos="709"/>
        </w:tabs>
        <w:spacing w:line="280" w:lineRule="atLeast"/>
        <w:ind w:leftChars="129" w:left="284" w:firstLineChars="0" w:firstLine="0"/>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dostarczenie energii elektrycznej do każdego punktu poboru,</w:t>
      </w:r>
    </w:p>
    <w:p w14:paraId="00000048" w14:textId="77777777" w:rsidR="00776931" w:rsidRPr="0029786D" w:rsidRDefault="00F555EC" w:rsidP="0029786D">
      <w:pPr>
        <w:numPr>
          <w:ilvl w:val="0"/>
          <w:numId w:val="23"/>
        </w:numPr>
        <w:pBdr>
          <w:top w:val="nil"/>
          <w:left w:val="nil"/>
          <w:bottom w:val="nil"/>
          <w:right w:val="nil"/>
          <w:between w:val="nil"/>
        </w:pBdr>
        <w:tabs>
          <w:tab w:val="left" w:pos="709"/>
        </w:tabs>
        <w:spacing w:line="280" w:lineRule="atLeast"/>
        <w:ind w:leftChars="129" w:left="284" w:firstLineChars="0" w:firstLine="0"/>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dotrzymywanie standardów jakościowych i niezawodnościowych dostarczonej energii elektrycznej określonych w Umowie oraz Instrukcji Ruchu i Eksploatacji Sieci Dystrybucyjnej OSD,</w:t>
      </w:r>
    </w:p>
    <w:p w14:paraId="00000049" w14:textId="77777777" w:rsidR="00776931" w:rsidRPr="0029786D" w:rsidRDefault="00F555EC" w:rsidP="0029786D">
      <w:pPr>
        <w:numPr>
          <w:ilvl w:val="0"/>
          <w:numId w:val="23"/>
        </w:numPr>
        <w:pBdr>
          <w:top w:val="nil"/>
          <w:left w:val="nil"/>
          <w:bottom w:val="nil"/>
          <w:right w:val="nil"/>
          <w:between w:val="nil"/>
        </w:pBdr>
        <w:tabs>
          <w:tab w:val="left" w:pos="709"/>
        </w:tabs>
        <w:spacing w:line="280" w:lineRule="atLeast"/>
        <w:ind w:leftChars="129" w:left="284" w:firstLineChars="0" w:firstLine="0"/>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udostępnienie Odbiorcom danych pomiarowo - rozliczeniowych,</w:t>
      </w:r>
    </w:p>
    <w:p w14:paraId="0000004A" w14:textId="77777777" w:rsidR="00776931" w:rsidRPr="0029786D" w:rsidRDefault="00F555EC" w:rsidP="0029786D">
      <w:pPr>
        <w:numPr>
          <w:ilvl w:val="0"/>
          <w:numId w:val="23"/>
        </w:numPr>
        <w:pBdr>
          <w:top w:val="nil"/>
          <w:left w:val="nil"/>
          <w:bottom w:val="nil"/>
          <w:right w:val="nil"/>
          <w:between w:val="nil"/>
        </w:pBdr>
        <w:tabs>
          <w:tab w:val="left" w:pos="709"/>
        </w:tabs>
        <w:spacing w:line="280" w:lineRule="atLeast"/>
        <w:ind w:leftChars="129" w:left="284" w:firstLineChars="0" w:firstLine="0"/>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obsługę i utrzymanie z należytą starannością urządzeń sieci dystrybucyjnej, w tym urządzeń przyłączy w części stanowiącej sieć OSD,</w:t>
      </w:r>
    </w:p>
    <w:p w14:paraId="0000004B" w14:textId="77777777" w:rsidR="00776931" w:rsidRPr="0029786D" w:rsidRDefault="00F555EC" w:rsidP="0029786D">
      <w:pPr>
        <w:numPr>
          <w:ilvl w:val="0"/>
          <w:numId w:val="23"/>
        </w:numPr>
        <w:pBdr>
          <w:top w:val="nil"/>
          <w:left w:val="nil"/>
          <w:bottom w:val="nil"/>
          <w:right w:val="nil"/>
          <w:between w:val="nil"/>
        </w:pBdr>
        <w:tabs>
          <w:tab w:val="left" w:pos="709"/>
        </w:tabs>
        <w:spacing w:line="280" w:lineRule="atLeast"/>
        <w:ind w:leftChars="129" w:left="284" w:firstLineChars="0" w:firstLine="0"/>
        <w:jc w:val="both"/>
        <w:rPr>
          <w:rFonts w:asciiTheme="majorHAnsi" w:hAnsiTheme="majorHAnsi" w:cstheme="majorHAnsi"/>
          <w:sz w:val="21"/>
          <w:szCs w:val="21"/>
        </w:rPr>
      </w:pPr>
      <w:r w:rsidRPr="0029786D">
        <w:rPr>
          <w:rFonts w:asciiTheme="majorHAnsi" w:hAnsiTheme="majorHAnsi" w:cstheme="majorHAnsi"/>
          <w:color w:val="000000"/>
          <w:sz w:val="21"/>
          <w:szCs w:val="21"/>
        </w:rPr>
        <w:t xml:space="preserve">dokonywanie wszelkich </w:t>
      </w:r>
      <w:r w:rsidRPr="0029786D">
        <w:rPr>
          <w:rFonts w:asciiTheme="majorHAnsi" w:hAnsiTheme="majorHAnsi" w:cstheme="majorHAnsi"/>
          <w:sz w:val="21"/>
          <w:szCs w:val="21"/>
        </w:rPr>
        <w:t>uzgodnień dotyczących świadczenia usług dystrybucji.</w:t>
      </w:r>
    </w:p>
    <w:p w14:paraId="0000004C" w14:textId="09C17837" w:rsidR="00776931" w:rsidRPr="0029786D" w:rsidRDefault="00F555EC" w:rsidP="0029786D">
      <w:pPr>
        <w:numPr>
          <w:ilvl w:val="0"/>
          <w:numId w:val="22"/>
        </w:numPr>
        <w:pBdr>
          <w:top w:val="nil"/>
          <w:left w:val="nil"/>
          <w:bottom w:val="nil"/>
          <w:right w:val="nil"/>
          <w:between w:val="nil"/>
        </w:pBdr>
        <w:tabs>
          <w:tab w:val="left" w:pos="284"/>
        </w:tabs>
        <w:spacing w:line="280" w:lineRule="atLeast"/>
        <w:ind w:left="270" w:hangingChars="129" w:hanging="272"/>
        <w:jc w:val="both"/>
        <w:rPr>
          <w:rFonts w:asciiTheme="majorHAnsi" w:hAnsiTheme="majorHAnsi" w:cstheme="majorHAnsi"/>
          <w:color w:val="000000"/>
          <w:sz w:val="21"/>
          <w:szCs w:val="21"/>
        </w:rPr>
      </w:pPr>
      <w:r w:rsidRPr="0029786D">
        <w:rPr>
          <w:rFonts w:asciiTheme="majorHAnsi" w:hAnsiTheme="majorHAnsi" w:cstheme="majorHAnsi"/>
          <w:b/>
          <w:sz w:val="21"/>
          <w:szCs w:val="21"/>
        </w:rPr>
        <w:t>Wykonawca</w:t>
      </w:r>
      <w:r w:rsidRPr="0029786D">
        <w:rPr>
          <w:rFonts w:asciiTheme="majorHAnsi" w:hAnsiTheme="majorHAnsi" w:cstheme="majorHAnsi"/>
          <w:sz w:val="21"/>
          <w:szCs w:val="21"/>
        </w:rPr>
        <w:t xml:space="preserve"> zobowiązany jest do zgłoszenia OSD Umowy celem przeprowadzenia procedury zmiany sprzedawcy. </w:t>
      </w:r>
      <w:r w:rsidR="00C832D1" w:rsidRPr="0029786D">
        <w:rPr>
          <w:rFonts w:asciiTheme="majorHAnsi" w:hAnsiTheme="majorHAnsi" w:cstheme="majorHAnsi"/>
          <w:sz w:val="21"/>
          <w:szCs w:val="21"/>
        </w:rPr>
        <w:t xml:space="preserve">Czynności opisane w zdaniu pierwszym </w:t>
      </w:r>
      <w:r w:rsidR="00C832D1" w:rsidRPr="0029786D">
        <w:rPr>
          <w:rFonts w:asciiTheme="majorHAnsi" w:hAnsiTheme="majorHAnsi" w:cstheme="majorHAnsi"/>
          <w:b/>
          <w:sz w:val="21"/>
          <w:szCs w:val="21"/>
        </w:rPr>
        <w:t xml:space="preserve">Wykonawca </w:t>
      </w:r>
      <w:r w:rsidR="00C832D1" w:rsidRPr="0029786D">
        <w:rPr>
          <w:rFonts w:asciiTheme="majorHAnsi" w:hAnsiTheme="majorHAnsi" w:cstheme="majorHAnsi"/>
          <w:sz w:val="21"/>
          <w:szCs w:val="21"/>
        </w:rPr>
        <w:t>podejmie bez zbędnej zwłoki</w:t>
      </w:r>
      <w:r w:rsidRPr="0029786D">
        <w:rPr>
          <w:rFonts w:asciiTheme="majorHAnsi" w:hAnsiTheme="majorHAnsi" w:cstheme="majorHAnsi"/>
          <w:sz w:val="21"/>
          <w:szCs w:val="21"/>
        </w:rPr>
        <w:t xml:space="preserve">. W dniu zawarcia Umowy </w:t>
      </w:r>
      <w:r w:rsidRPr="0029786D">
        <w:rPr>
          <w:rFonts w:asciiTheme="majorHAnsi" w:hAnsiTheme="majorHAnsi" w:cstheme="majorHAnsi"/>
          <w:b/>
          <w:sz w:val="21"/>
          <w:szCs w:val="21"/>
        </w:rPr>
        <w:t>Zamawiający</w:t>
      </w:r>
      <w:r w:rsidRPr="0029786D">
        <w:rPr>
          <w:rFonts w:asciiTheme="majorHAnsi" w:hAnsiTheme="majorHAnsi" w:cstheme="majorHAnsi"/>
          <w:sz w:val="21"/>
          <w:szCs w:val="21"/>
        </w:rPr>
        <w:t xml:space="preserve"> udzieli </w:t>
      </w:r>
      <w:r w:rsidRPr="0029786D">
        <w:rPr>
          <w:rFonts w:asciiTheme="majorHAnsi" w:hAnsiTheme="majorHAnsi" w:cstheme="majorHAnsi"/>
          <w:b/>
          <w:sz w:val="21"/>
          <w:szCs w:val="21"/>
        </w:rPr>
        <w:t>Wykonawcy</w:t>
      </w:r>
      <w:r w:rsidRPr="0029786D">
        <w:rPr>
          <w:rFonts w:asciiTheme="majorHAnsi" w:hAnsiTheme="majorHAnsi" w:cstheme="majorHAnsi"/>
          <w:sz w:val="21"/>
          <w:szCs w:val="21"/>
        </w:rPr>
        <w:t xml:space="preserve"> stosownych Pełnomocnictw </w:t>
      </w:r>
      <w:r w:rsidRPr="0029786D">
        <w:rPr>
          <w:rFonts w:asciiTheme="majorHAnsi" w:hAnsiTheme="majorHAnsi" w:cstheme="majorHAnsi"/>
          <w:color w:val="000000"/>
          <w:sz w:val="21"/>
          <w:szCs w:val="21"/>
        </w:rPr>
        <w:t xml:space="preserve">w tym zakresie. </w:t>
      </w:r>
      <w:r w:rsidRPr="0029786D">
        <w:rPr>
          <w:rFonts w:asciiTheme="majorHAnsi" w:hAnsiTheme="majorHAnsi" w:cstheme="majorHAnsi"/>
          <w:b/>
          <w:color w:val="000000"/>
          <w:sz w:val="21"/>
          <w:szCs w:val="21"/>
        </w:rPr>
        <w:t>Wykonawca</w:t>
      </w:r>
      <w:r w:rsidRPr="0029786D">
        <w:rPr>
          <w:rFonts w:asciiTheme="majorHAnsi" w:hAnsiTheme="majorHAnsi" w:cstheme="majorHAnsi"/>
          <w:color w:val="000000"/>
          <w:sz w:val="21"/>
          <w:szCs w:val="21"/>
        </w:rPr>
        <w:t xml:space="preserve"> dokona zgłoszenia w oparciu o dane do zmiany sprzedawcy przekazane przez </w:t>
      </w:r>
      <w:r w:rsidRPr="0029786D">
        <w:rPr>
          <w:rFonts w:asciiTheme="majorHAnsi" w:hAnsiTheme="majorHAnsi" w:cstheme="majorHAnsi"/>
          <w:b/>
          <w:color w:val="000000"/>
          <w:sz w:val="21"/>
          <w:szCs w:val="21"/>
        </w:rPr>
        <w:t>Zamawiającego</w:t>
      </w:r>
      <w:r w:rsidRPr="0029786D">
        <w:rPr>
          <w:rFonts w:asciiTheme="majorHAnsi" w:hAnsiTheme="majorHAnsi" w:cstheme="majorHAnsi"/>
          <w:color w:val="000000"/>
          <w:sz w:val="21"/>
          <w:szCs w:val="21"/>
        </w:rPr>
        <w:t>.</w:t>
      </w:r>
    </w:p>
    <w:p w14:paraId="0000004D" w14:textId="3B7674ED" w:rsidR="00776931" w:rsidRPr="0029786D" w:rsidRDefault="00F555EC" w:rsidP="0029786D">
      <w:pPr>
        <w:numPr>
          <w:ilvl w:val="0"/>
          <w:numId w:val="22"/>
        </w:numPr>
        <w:pBdr>
          <w:top w:val="nil"/>
          <w:left w:val="nil"/>
          <w:bottom w:val="nil"/>
          <w:right w:val="nil"/>
          <w:between w:val="nil"/>
        </w:pBdr>
        <w:tabs>
          <w:tab w:val="left" w:pos="284"/>
        </w:tabs>
        <w:spacing w:line="280" w:lineRule="atLeast"/>
        <w:ind w:left="270" w:hangingChars="129" w:hanging="272"/>
        <w:jc w:val="both"/>
        <w:rPr>
          <w:rFonts w:asciiTheme="majorHAnsi" w:hAnsiTheme="majorHAnsi" w:cstheme="majorHAnsi"/>
          <w:color w:val="000000"/>
          <w:sz w:val="21"/>
          <w:szCs w:val="21"/>
        </w:rPr>
      </w:pPr>
      <w:r w:rsidRPr="0029786D">
        <w:rPr>
          <w:rFonts w:asciiTheme="majorHAnsi" w:hAnsiTheme="majorHAnsi" w:cstheme="majorHAnsi"/>
          <w:b/>
          <w:color w:val="000000"/>
          <w:sz w:val="21"/>
          <w:szCs w:val="21"/>
        </w:rPr>
        <w:t>Wykonawca</w:t>
      </w:r>
      <w:r w:rsidRPr="0029786D">
        <w:rPr>
          <w:rFonts w:asciiTheme="majorHAnsi" w:hAnsiTheme="majorHAnsi" w:cstheme="majorHAnsi"/>
          <w:color w:val="000000"/>
          <w:sz w:val="21"/>
          <w:szCs w:val="21"/>
        </w:rPr>
        <w:t xml:space="preserve"> zobowiązuje się do dokonania wszelkich czynności i uzgodnień z OSD niezbędnych do przeprowadzenia procedury zmiany sprzedawcy. W przypadku zaistnienia okoliczności uniemożliwiających lub opóźniających zmianę sprzedawcy, </w:t>
      </w:r>
      <w:r w:rsidRPr="0029786D">
        <w:rPr>
          <w:rFonts w:asciiTheme="majorHAnsi" w:hAnsiTheme="majorHAnsi" w:cstheme="majorHAnsi"/>
          <w:b/>
          <w:color w:val="000000"/>
          <w:sz w:val="21"/>
          <w:szCs w:val="21"/>
        </w:rPr>
        <w:t xml:space="preserve">Wykonawca </w:t>
      </w:r>
      <w:r w:rsidRPr="0029786D">
        <w:rPr>
          <w:rFonts w:asciiTheme="majorHAnsi" w:hAnsiTheme="majorHAnsi" w:cstheme="majorHAnsi"/>
          <w:color w:val="000000"/>
          <w:sz w:val="21"/>
          <w:szCs w:val="21"/>
        </w:rPr>
        <w:t xml:space="preserve">niezwłocznie poinformuje o tym fakcie </w:t>
      </w:r>
      <w:r w:rsidRPr="0029786D">
        <w:rPr>
          <w:rFonts w:asciiTheme="majorHAnsi" w:hAnsiTheme="majorHAnsi" w:cstheme="majorHAnsi"/>
          <w:b/>
          <w:color w:val="000000"/>
          <w:sz w:val="21"/>
          <w:szCs w:val="21"/>
        </w:rPr>
        <w:t>Zamawiającego</w:t>
      </w:r>
      <w:r w:rsidRPr="0029786D">
        <w:rPr>
          <w:rFonts w:asciiTheme="majorHAnsi" w:hAnsiTheme="majorHAnsi" w:cstheme="majorHAnsi"/>
          <w:color w:val="000000"/>
          <w:sz w:val="21"/>
          <w:szCs w:val="21"/>
        </w:rPr>
        <w:t xml:space="preserve"> drogą elektroniczną na wskazany przez </w:t>
      </w:r>
      <w:r w:rsidRPr="0029786D">
        <w:rPr>
          <w:rFonts w:asciiTheme="majorHAnsi" w:hAnsiTheme="majorHAnsi" w:cstheme="majorHAnsi"/>
          <w:b/>
          <w:color w:val="000000"/>
          <w:sz w:val="21"/>
          <w:szCs w:val="21"/>
        </w:rPr>
        <w:t>Zamawiającego</w:t>
      </w:r>
      <w:r w:rsidRPr="0029786D">
        <w:rPr>
          <w:rFonts w:asciiTheme="majorHAnsi" w:hAnsiTheme="majorHAnsi" w:cstheme="majorHAnsi"/>
          <w:color w:val="000000"/>
          <w:sz w:val="21"/>
          <w:szCs w:val="21"/>
        </w:rPr>
        <w:t xml:space="preserve"> adres e-mail.</w:t>
      </w:r>
      <w:r w:rsidR="004C5ADC" w:rsidRPr="0029786D">
        <w:rPr>
          <w:rFonts w:asciiTheme="majorHAnsi" w:hAnsiTheme="majorHAnsi" w:cstheme="majorHAnsi"/>
          <w:sz w:val="21"/>
          <w:szCs w:val="21"/>
        </w:rPr>
        <w:t xml:space="preserve"> </w:t>
      </w:r>
    </w:p>
    <w:p w14:paraId="00000052" w14:textId="221C7BFE" w:rsidR="00776931" w:rsidRPr="0029786D" w:rsidRDefault="00F555EC" w:rsidP="0029786D">
      <w:pPr>
        <w:numPr>
          <w:ilvl w:val="0"/>
          <w:numId w:val="22"/>
        </w:numPr>
        <w:pBdr>
          <w:top w:val="nil"/>
          <w:left w:val="nil"/>
          <w:bottom w:val="nil"/>
          <w:right w:val="nil"/>
          <w:between w:val="nil"/>
        </w:pBdr>
        <w:tabs>
          <w:tab w:val="left" w:pos="284"/>
        </w:tabs>
        <w:spacing w:line="280" w:lineRule="atLeast"/>
        <w:ind w:left="270" w:hangingChars="129" w:hanging="272"/>
        <w:jc w:val="both"/>
        <w:rPr>
          <w:rFonts w:asciiTheme="majorHAnsi" w:hAnsiTheme="majorHAnsi" w:cstheme="majorHAnsi"/>
          <w:color w:val="000000"/>
          <w:sz w:val="21"/>
          <w:szCs w:val="21"/>
        </w:rPr>
      </w:pPr>
      <w:r w:rsidRPr="0029786D">
        <w:rPr>
          <w:rFonts w:asciiTheme="majorHAnsi" w:hAnsiTheme="majorHAnsi" w:cstheme="majorHAnsi"/>
          <w:b/>
          <w:color w:val="000000"/>
          <w:sz w:val="21"/>
          <w:szCs w:val="21"/>
        </w:rPr>
        <w:t>Wykonawca</w:t>
      </w:r>
      <w:r w:rsidRPr="0029786D">
        <w:rPr>
          <w:rFonts w:asciiTheme="majorHAnsi" w:hAnsiTheme="majorHAnsi" w:cstheme="majorHAnsi"/>
          <w:color w:val="000000"/>
          <w:sz w:val="21"/>
          <w:szCs w:val="21"/>
        </w:rPr>
        <w:t xml:space="preserve"> zobowiązuje się do pełnienia funkcji podmiotu odpowiedzialnego za bilansowanie handlowe dla energii elektrycznej sprzedanej w ramach tej Umowy. Koszty wynikające z dokonania bilansowania uwzględnione są w cenie energii elektrycznej. Tym samym </w:t>
      </w:r>
      <w:r w:rsidRPr="0029786D">
        <w:rPr>
          <w:rFonts w:asciiTheme="majorHAnsi" w:hAnsiTheme="majorHAnsi" w:cstheme="majorHAnsi"/>
          <w:b/>
          <w:color w:val="000000"/>
          <w:sz w:val="21"/>
          <w:szCs w:val="21"/>
        </w:rPr>
        <w:t>Wykonawca</w:t>
      </w:r>
      <w:r w:rsidRPr="0029786D">
        <w:rPr>
          <w:rFonts w:asciiTheme="majorHAnsi" w:hAnsiTheme="majorHAnsi" w:cstheme="majorHAnsi"/>
          <w:color w:val="000000"/>
          <w:sz w:val="21"/>
          <w:szCs w:val="21"/>
        </w:rPr>
        <w:t xml:space="preserve"> zwalnia </w:t>
      </w:r>
      <w:r w:rsidRPr="0029786D">
        <w:rPr>
          <w:rFonts w:asciiTheme="majorHAnsi" w:hAnsiTheme="majorHAnsi" w:cstheme="majorHAnsi"/>
          <w:b/>
          <w:color w:val="000000"/>
          <w:sz w:val="21"/>
          <w:szCs w:val="21"/>
        </w:rPr>
        <w:t>Zamawiającego</w:t>
      </w:r>
      <w:r w:rsidRPr="0029786D">
        <w:rPr>
          <w:rFonts w:asciiTheme="majorHAnsi" w:hAnsiTheme="majorHAnsi" w:cstheme="majorHAnsi"/>
          <w:color w:val="000000"/>
          <w:sz w:val="21"/>
          <w:szCs w:val="21"/>
        </w:rPr>
        <w:t xml:space="preserve"> z wszelkich kosztów i obowiązków związanych z bilansowaniem handlowym</w:t>
      </w:r>
      <w:r w:rsidR="003C18CC" w:rsidRPr="0029786D">
        <w:rPr>
          <w:rFonts w:asciiTheme="majorHAnsi" w:hAnsiTheme="majorHAnsi" w:cstheme="majorHAnsi"/>
          <w:color w:val="000000"/>
          <w:sz w:val="21"/>
          <w:szCs w:val="21"/>
        </w:rPr>
        <w:t>.</w:t>
      </w:r>
    </w:p>
    <w:p w14:paraId="00000053" w14:textId="77777777" w:rsidR="00776931" w:rsidRPr="0029786D" w:rsidRDefault="00F555EC" w:rsidP="0029786D">
      <w:pPr>
        <w:numPr>
          <w:ilvl w:val="0"/>
          <w:numId w:val="22"/>
        </w:numPr>
        <w:pBdr>
          <w:top w:val="nil"/>
          <w:left w:val="nil"/>
          <w:bottom w:val="nil"/>
          <w:right w:val="nil"/>
          <w:between w:val="nil"/>
        </w:pBdr>
        <w:tabs>
          <w:tab w:val="left" w:pos="284"/>
          <w:tab w:val="left" w:pos="851"/>
        </w:tabs>
        <w:spacing w:line="280" w:lineRule="atLeast"/>
        <w:ind w:left="0" w:hanging="2"/>
        <w:jc w:val="both"/>
        <w:rPr>
          <w:rFonts w:asciiTheme="majorHAnsi" w:hAnsiTheme="majorHAnsi" w:cstheme="majorHAnsi"/>
          <w:color w:val="000000"/>
          <w:sz w:val="21"/>
          <w:szCs w:val="21"/>
        </w:rPr>
      </w:pPr>
      <w:r w:rsidRPr="0029786D">
        <w:rPr>
          <w:rFonts w:asciiTheme="majorHAnsi" w:hAnsiTheme="majorHAnsi" w:cstheme="majorHAnsi"/>
          <w:b/>
          <w:color w:val="000000"/>
          <w:sz w:val="21"/>
          <w:szCs w:val="21"/>
        </w:rPr>
        <w:t>Zamawiający</w:t>
      </w:r>
      <w:r w:rsidRPr="0029786D">
        <w:rPr>
          <w:rFonts w:asciiTheme="majorHAnsi" w:hAnsiTheme="majorHAnsi" w:cstheme="majorHAnsi"/>
          <w:color w:val="000000"/>
          <w:sz w:val="21"/>
          <w:szCs w:val="21"/>
        </w:rPr>
        <w:t xml:space="preserve"> (Odbiorca) zobowiązuje się do:</w:t>
      </w:r>
    </w:p>
    <w:p w14:paraId="00000054" w14:textId="77777777" w:rsidR="00776931" w:rsidRPr="0029786D" w:rsidRDefault="00F555EC" w:rsidP="0029786D">
      <w:pPr>
        <w:numPr>
          <w:ilvl w:val="0"/>
          <w:numId w:val="24"/>
        </w:numPr>
        <w:pBdr>
          <w:top w:val="nil"/>
          <w:left w:val="nil"/>
          <w:bottom w:val="nil"/>
          <w:right w:val="nil"/>
          <w:between w:val="nil"/>
        </w:pBdr>
        <w:tabs>
          <w:tab w:val="left" w:pos="567"/>
          <w:tab w:val="left" w:pos="709"/>
        </w:tabs>
        <w:spacing w:line="280" w:lineRule="atLeast"/>
        <w:ind w:leftChars="129" w:left="284" w:firstLineChars="0" w:firstLine="0"/>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pobierania energii elektrycznej zgodnie z obowiązującymi przepisami i warunkami Umowy,</w:t>
      </w:r>
    </w:p>
    <w:p w14:paraId="00000055" w14:textId="76E31D3A" w:rsidR="00776931" w:rsidRPr="0029786D" w:rsidRDefault="00F555EC" w:rsidP="0029786D">
      <w:pPr>
        <w:numPr>
          <w:ilvl w:val="0"/>
          <w:numId w:val="24"/>
        </w:numPr>
        <w:pBdr>
          <w:top w:val="nil"/>
          <w:left w:val="nil"/>
          <w:bottom w:val="nil"/>
          <w:right w:val="nil"/>
          <w:between w:val="nil"/>
        </w:pBdr>
        <w:tabs>
          <w:tab w:val="left" w:pos="567"/>
        </w:tabs>
        <w:spacing w:line="280" w:lineRule="atLeast"/>
        <w:ind w:leftChars="129" w:left="284" w:firstLineChars="0" w:firstLine="0"/>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lastRenderedPageBreak/>
        <w:t xml:space="preserve">przekazywania </w:t>
      </w:r>
      <w:r w:rsidRPr="0029786D">
        <w:rPr>
          <w:rFonts w:asciiTheme="majorHAnsi" w:hAnsiTheme="majorHAnsi" w:cstheme="majorHAnsi"/>
          <w:b/>
          <w:color w:val="000000"/>
          <w:sz w:val="21"/>
          <w:szCs w:val="21"/>
        </w:rPr>
        <w:t>Wykonawcy</w:t>
      </w:r>
      <w:r w:rsidRPr="0029786D">
        <w:rPr>
          <w:rFonts w:asciiTheme="majorHAnsi" w:hAnsiTheme="majorHAnsi" w:cstheme="majorHAnsi"/>
          <w:color w:val="000000"/>
          <w:sz w:val="21"/>
          <w:szCs w:val="21"/>
        </w:rPr>
        <w:t xml:space="preserve"> istotnych informacji dotyczących realizacji Umowy, w szczególności informacji o zmianach danych niezbędnych do dokonania czynności, do których </w:t>
      </w:r>
      <w:r w:rsidRPr="0029786D">
        <w:rPr>
          <w:rFonts w:asciiTheme="majorHAnsi" w:hAnsiTheme="majorHAnsi" w:cstheme="majorHAnsi"/>
          <w:b/>
          <w:color w:val="000000"/>
          <w:sz w:val="21"/>
          <w:szCs w:val="21"/>
        </w:rPr>
        <w:t>Wykonawca</w:t>
      </w:r>
      <w:r w:rsidRPr="0029786D">
        <w:rPr>
          <w:rFonts w:asciiTheme="majorHAnsi" w:hAnsiTheme="majorHAnsi" w:cstheme="majorHAnsi"/>
          <w:color w:val="000000"/>
          <w:sz w:val="21"/>
          <w:szCs w:val="21"/>
        </w:rPr>
        <w:t xml:space="preserve"> zostanie umocowany przez </w:t>
      </w:r>
      <w:r w:rsidRPr="0029786D">
        <w:rPr>
          <w:rFonts w:asciiTheme="majorHAnsi" w:hAnsiTheme="majorHAnsi" w:cstheme="majorHAnsi"/>
          <w:b/>
          <w:color w:val="000000"/>
          <w:sz w:val="21"/>
          <w:szCs w:val="21"/>
        </w:rPr>
        <w:t>Zamawiającego</w:t>
      </w:r>
      <w:r w:rsidRPr="0029786D">
        <w:rPr>
          <w:rFonts w:asciiTheme="majorHAnsi" w:hAnsiTheme="majorHAnsi" w:cstheme="majorHAnsi"/>
          <w:color w:val="000000"/>
          <w:sz w:val="21"/>
          <w:szCs w:val="21"/>
        </w:rPr>
        <w:t>.</w:t>
      </w:r>
    </w:p>
    <w:p w14:paraId="00000056" w14:textId="77777777" w:rsidR="00776931" w:rsidRPr="0029786D" w:rsidRDefault="00F555EC" w:rsidP="0029786D">
      <w:pPr>
        <w:numPr>
          <w:ilvl w:val="0"/>
          <w:numId w:val="22"/>
        </w:numPr>
        <w:pBdr>
          <w:top w:val="nil"/>
          <w:left w:val="nil"/>
          <w:bottom w:val="nil"/>
          <w:right w:val="nil"/>
          <w:between w:val="nil"/>
        </w:pBdr>
        <w:tabs>
          <w:tab w:val="left" w:pos="284"/>
          <w:tab w:val="left" w:pos="851"/>
        </w:tabs>
        <w:spacing w:line="280" w:lineRule="atLeast"/>
        <w:ind w:leftChars="0" w:left="272" w:hangingChars="129" w:hanging="272"/>
        <w:jc w:val="both"/>
        <w:rPr>
          <w:rFonts w:asciiTheme="majorHAnsi" w:hAnsiTheme="majorHAnsi" w:cstheme="majorHAnsi"/>
          <w:color w:val="000000"/>
          <w:sz w:val="21"/>
          <w:szCs w:val="21"/>
        </w:rPr>
      </w:pPr>
      <w:r w:rsidRPr="0029786D">
        <w:rPr>
          <w:rFonts w:asciiTheme="majorHAnsi" w:hAnsiTheme="majorHAnsi" w:cstheme="majorHAnsi"/>
          <w:b/>
          <w:color w:val="000000"/>
          <w:sz w:val="21"/>
          <w:szCs w:val="21"/>
        </w:rPr>
        <w:t>Zamawiający</w:t>
      </w:r>
      <w:r w:rsidRPr="0029786D">
        <w:rPr>
          <w:rFonts w:asciiTheme="majorHAnsi" w:hAnsiTheme="majorHAnsi" w:cstheme="majorHAnsi"/>
          <w:color w:val="000000"/>
          <w:sz w:val="21"/>
          <w:szCs w:val="21"/>
        </w:rPr>
        <w:t xml:space="preserve"> (Odbiorca) zobowiązuje się do:</w:t>
      </w:r>
    </w:p>
    <w:p w14:paraId="00000057" w14:textId="03CBA3FB" w:rsidR="00776931" w:rsidRPr="0029786D" w:rsidRDefault="00F555EC" w:rsidP="0029786D">
      <w:pPr>
        <w:pStyle w:val="Akapitzlist"/>
        <w:numPr>
          <w:ilvl w:val="0"/>
          <w:numId w:val="11"/>
        </w:numPr>
        <w:pBdr>
          <w:top w:val="nil"/>
          <w:left w:val="nil"/>
          <w:bottom w:val="nil"/>
          <w:right w:val="nil"/>
          <w:between w:val="nil"/>
        </w:pBdr>
        <w:spacing w:line="280" w:lineRule="atLeast"/>
        <w:ind w:leftChars="0" w:left="567" w:firstLineChars="0" w:hanging="28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terminowego regulowania należności za świadczoną usługę kompleksową oraz innych należności związanych z realizacją Umową</w:t>
      </w:r>
      <w:r w:rsidR="00DA775F">
        <w:rPr>
          <w:rFonts w:asciiTheme="majorHAnsi" w:hAnsiTheme="majorHAnsi" w:cstheme="majorHAnsi"/>
          <w:color w:val="000000"/>
          <w:sz w:val="21"/>
          <w:szCs w:val="21"/>
        </w:rPr>
        <w:t>,</w:t>
      </w:r>
    </w:p>
    <w:p w14:paraId="00000058" w14:textId="365E7C32" w:rsidR="00776931" w:rsidRPr="0029786D" w:rsidRDefault="00F555EC" w:rsidP="0029786D">
      <w:pPr>
        <w:numPr>
          <w:ilvl w:val="0"/>
          <w:numId w:val="11"/>
        </w:numPr>
        <w:pBdr>
          <w:top w:val="nil"/>
          <w:left w:val="nil"/>
          <w:bottom w:val="nil"/>
          <w:right w:val="nil"/>
          <w:between w:val="nil"/>
        </w:pBdr>
        <w:tabs>
          <w:tab w:val="left" w:pos="567"/>
        </w:tabs>
        <w:spacing w:line="280" w:lineRule="atLeast"/>
        <w:ind w:leftChars="129" w:left="284" w:firstLineChars="0" w:firstLine="0"/>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pobierania mocy i energii elektrycznej zgodnie z przepisami prawa powszechnie obowiązującego oraz na warunkach określonych w Umowie</w:t>
      </w:r>
      <w:r w:rsidR="00DA775F">
        <w:rPr>
          <w:rFonts w:asciiTheme="majorHAnsi" w:hAnsiTheme="majorHAnsi" w:cstheme="majorHAnsi"/>
          <w:color w:val="000000"/>
          <w:sz w:val="21"/>
          <w:szCs w:val="21"/>
        </w:rPr>
        <w:t>,</w:t>
      </w:r>
    </w:p>
    <w:p w14:paraId="4E2A90E6" w14:textId="61CF63DA" w:rsidR="004439AD" w:rsidRPr="0029786D" w:rsidRDefault="00F555EC" w:rsidP="0029786D">
      <w:pPr>
        <w:numPr>
          <w:ilvl w:val="0"/>
          <w:numId w:val="11"/>
        </w:numPr>
        <w:pBdr>
          <w:top w:val="nil"/>
          <w:left w:val="nil"/>
          <w:bottom w:val="nil"/>
          <w:right w:val="nil"/>
          <w:between w:val="nil"/>
        </w:pBdr>
        <w:tabs>
          <w:tab w:val="left" w:pos="567"/>
        </w:tabs>
        <w:spacing w:line="280" w:lineRule="atLeast"/>
        <w:ind w:leftChars="130" w:left="569" w:firstLineChars="0" w:hanging="28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stosowania postanowień </w:t>
      </w:r>
      <w:proofErr w:type="spellStart"/>
      <w:r w:rsidRPr="0029786D">
        <w:rPr>
          <w:rFonts w:asciiTheme="majorHAnsi" w:hAnsiTheme="majorHAnsi" w:cstheme="majorHAnsi"/>
          <w:color w:val="000000"/>
          <w:sz w:val="21"/>
          <w:szCs w:val="21"/>
        </w:rPr>
        <w:t>IRiESD</w:t>
      </w:r>
      <w:proofErr w:type="spellEnd"/>
      <w:r w:rsidR="00DA775F">
        <w:rPr>
          <w:rFonts w:asciiTheme="majorHAnsi" w:hAnsiTheme="majorHAnsi" w:cstheme="majorHAnsi"/>
          <w:color w:val="000000"/>
          <w:sz w:val="21"/>
          <w:szCs w:val="21"/>
        </w:rPr>
        <w:t>,</w:t>
      </w:r>
    </w:p>
    <w:p w14:paraId="7EF33026" w14:textId="3E7D1BE4" w:rsidR="004439AD" w:rsidRPr="0029786D" w:rsidRDefault="00F555EC" w:rsidP="0029786D">
      <w:pPr>
        <w:numPr>
          <w:ilvl w:val="0"/>
          <w:numId w:val="11"/>
        </w:numPr>
        <w:pBdr>
          <w:top w:val="nil"/>
          <w:left w:val="nil"/>
          <w:bottom w:val="nil"/>
          <w:right w:val="nil"/>
          <w:between w:val="nil"/>
        </w:pBdr>
        <w:tabs>
          <w:tab w:val="left" w:pos="567"/>
        </w:tabs>
        <w:spacing w:line="280" w:lineRule="atLeast"/>
        <w:ind w:leftChars="130" w:left="569" w:firstLineChars="0" w:hanging="28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przestrzegania obowiązujących przepisów w zakresie świadczenia usługi kompleksowej, budowy oraz eksploatacji sieci, urządzeń i instalacji, ochrony przeciwporażeniowej, przeciwpożarowej i środowiska naturalnego w zakresie eksploatowanych przez </w:t>
      </w:r>
      <w:r w:rsidR="00D90FDE" w:rsidRPr="0029786D">
        <w:rPr>
          <w:rFonts w:asciiTheme="majorHAnsi" w:hAnsiTheme="majorHAnsi" w:cstheme="majorHAnsi"/>
          <w:color w:val="000000"/>
          <w:sz w:val="21"/>
          <w:szCs w:val="21"/>
        </w:rPr>
        <w:t>Odbiorcę</w:t>
      </w:r>
      <w:r w:rsidRPr="0029786D">
        <w:rPr>
          <w:rFonts w:asciiTheme="majorHAnsi" w:hAnsiTheme="majorHAnsi" w:cstheme="majorHAnsi"/>
          <w:color w:val="000000"/>
          <w:sz w:val="21"/>
          <w:szCs w:val="21"/>
        </w:rPr>
        <w:t xml:space="preserve"> sieci, urządzeń i instalacji</w:t>
      </w:r>
    </w:p>
    <w:p w14:paraId="098D6F39" w14:textId="6C368C4B" w:rsidR="004439AD" w:rsidRPr="0029786D" w:rsidRDefault="00F555EC" w:rsidP="0029786D">
      <w:pPr>
        <w:numPr>
          <w:ilvl w:val="0"/>
          <w:numId w:val="11"/>
        </w:numPr>
        <w:pBdr>
          <w:top w:val="nil"/>
          <w:left w:val="nil"/>
          <w:bottom w:val="nil"/>
          <w:right w:val="nil"/>
          <w:between w:val="nil"/>
        </w:pBdr>
        <w:tabs>
          <w:tab w:val="left" w:pos="567"/>
        </w:tabs>
        <w:spacing w:line="280" w:lineRule="atLeast"/>
        <w:ind w:leftChars="130" w:left="569" w:firstLineChars="0" w:hanging="28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prowadzenia ruchu i eksploatacji sieci, urządzeń i instalacji oraz przekazywania OSD danych i informacji związanych z pobieraniem energii elektrycznej zgodnie z </w:t>
      </w:r>
      <w:proofErr w:type="spellStart"/>
      <w:r w:rsidRPr="0029786D">
        <w:rPr>
          <w:rFonts w:asciiTheme="majorHAnsi" w:hAnsiTheme="majorHAnsi" w:cstheme="majorHAnsi"/>
          <w:color w:val="000000"/>
          <w:sz w:val="21"/>
          <w:szCs w:val="21"/>
        </w:rPr>
        <w:t>IRiESD</w:t>
      </w:r>
      <w:proofErr w:type="spellEnd"/>
      <w:r w:rsidR="00DA775F">
        <w:rPr>
          <w:rFonts w:asciiTheme="majorHAnsi" w:hAnsiTheme="majorHAnsi" w:cstheme="majorHAnsi"/>
          <w:color w:val="000000"/>
          <w:sz w:val="21"/>
          <w:szCs w:val="21"/>
        </w:rPr>
        <w:t>,</w:t>
      </w:r>
    </w:p>
    <w:p w14:paraId="14AB4FE1" w14:textId="03B0FAE2" w:rsidR="004439AD" w:rsidRPr="0029786D" w:rsidRDefault="00F555EC" w:rsidP="0029786D">
      <w:pPr>
        <w:numPr>
          <w:ilvl w:val="0"/>
          <w:numId w:val="11"/>
        </w:numPr>
        <w:pBdr>
          <w:top w:val="nil"/>
          <w:left w:val="nil"/>
          <w:bottom w:val="nil"/>
          <w:right w:val="nil"/>
          <w:between w:val="nil"/>
        </w:pBdr>
        <w:tabs>
          <w:tab w:val="left" w:pos="567"/>
        </w:tabs>
        <w:spacing w:line="280" w:lineRule="atLeast"/>
        <w:ind w:leftChars="130" w:left="569" w:firstLineChars="0" w:hanging="28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zabezpieczenia przed uszkodzeniem lub zniszczeniem układu pomiarowo-rozliczeniowego, zabezpieczeń głównych oraz plomb założonych przez OSD i plomb legalizacyjnych, a w szczególności plomb na elementach układu pomiarowo – rozliczeniowego oraz na zabezpieczeniu głównym/</w:t>
      </w:r>
      <w:proofErr w:type="spellStart"/>
      <w:r w:rsidRPr="0029786D">
        <w:rPr>
          <w:rFonts w:asciiTheme="majorHAnsi" w:hAnsiTheme="majorHAnsi" w:cstheme="majorHAnsi"/>
          <w:color w:val="000000"/>
          <w:sz w:val="21"/>
          <w:szCs w:val="21"/>
        </w:rPr>
        <w:t>przedlicznikowym</w:t>
      </w:r>
      <w:proofErr w:type="spellEnd"/>
      <w:r w:rsidRPr="0029786D">
        <w:rPr>
          <w:rFonts w:asciiTheme="majorHAnsi" w:hAnsiTheme="majorHAnsi" w:cstheme="majorHAnsi"/>
          <w:color w:val="000000"/>
          <w:sz w:val="21"/>
          <w:szCs w:val="21"/>
        </w:rPr>
        <w:t xml:space="preserve">, w sposób trwale i skutecznie uniemożliwiający dostęp osób trzecich do układu pomiarowo-rozliczeniowego, w przypadku, gdy układ pomiarowo-rozliczeniowy znajduje się na terenie lub w obiekcie </w:t>
      </w:r>
      <w:r w:rsidRPr="0029786D">
        <w:rPr>
          <w:rFonts w:asciiTheme="majorHAnsi" w:hAnsiTheme="majorHAnsi" w:cstheme="majorHAnsi"/>
          <w:b/>
          <w:color w:val="000000"/>
          <w:sz w:val="21"/>
          <w:szCs w:val="21"/>
        </w:rPr>
        <w:t>Zamawiającego</w:t>
      </w:r>
      <w:r w:rsidRPr="0029786D">
        <w:rPr>
          <w:rFonts w:asciiTheme="majorHAnsi" w:hAnsiTheme="majorHAnsi" w:cstheme="majorHAnsi"/>
          <w:color w:val="000000"/>
          <w:sz w:val="21"/>
          <w:szCs w:val="21"/>
        </w:rPr>
        <w:t xml:space="preserve"> (Odbiorcy)</w:t>
      </w:r>
      <w:r w:rsidR="00DA775F">
        <w:rPr>
          <w:rFonts w:asciiTheme="majorHAnsi" w:hAnsiTheme="majorHAnsi" w:cstheme="majorHAnsi"/>
          <w:color w:val="000000"/>
          <w:sz w:val="21"/>
          <w:szCs w:val="21"/>
        </w:rPr>
        <w:t>,</w:t>
      </w:r>
    </w:p>
    <w:p w14:paraId="6DD8A7D7" w14:textId="77428BA5" w:rsidR="004439AD" w:rsidRPr="0029786D" w:rsidRDefault="00F555EC" w:rsidP="0029786D">
      <w:pPr>
        <w:numPr>
          <w:ilvl w:val="0"/>
          <w:numId w:val="11"/>
        </w:numPr>
        <w:pBdr>
          <w:top w:val="nil"/>
          <w:left w:val="nil"/>
          <w:bottom w:val="nil"/>
          <w:right w:val="nil"/>
          <w:between w:val="nil"/>
        </w:pBdr>
        <w:tabs>
          <w:tab w:val="left" w:pos="567"/>
        </w:tabs>
        <w:spacing w:line="280" w:lineRule="atLeast"/>
        <w:ind w:leftChars="130" w:left="569" w:firstLineChars="0" w:hanging="28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dostosowania swoich urządzeń i instalacji do zmienionych warunków funkcjonowania sieci OSD, o których </w:t>
      </w:r>
      <w:r w:rsidRPr="0029786D">
        <w:rPr>
          <w:rFonts w:asciiTheme="majorHAnsi" w:hAnsiTheme="majorHAnsi" w:cstheme="majorHAnsi"/>
          <w:b/>
          <w:color w:val="000000"/>
          <w:sz w:val="21"/>
          <w:szCs w:val="21"/>
        </w:rPr>
        <w:t>Zamawiający</w:t>
      </w:r>
      <w:r w:rsidRPr="0029786D">
        <w:rPr>
          <w:rFonts w:asciiTheme="majorHAnsi" w:hAnsiTheme="majorHAnsi" w:cstheme="majorHAnsi"/>
          <w:color w:val="000000"/>
          <w:sz w:val="21"/>
          <w:szCs w:val="21"/>
        </w:rPr>
        <w:t xml:space="preserve"> został uprzednio powiadomiony</w:t>
      </w:r>
      <w:r w:rsidR="00DA775F">
        <w:rPr>
          <w:rFonts w:asciiTheme="majorHAnsi" w:hAnsiTheme="majorHAnsi" w:cstheme="majorHAnsi"/>
          <w:color w:val="000000"/>
          <w:sz w:val="21"/>
          <w:szCs w:val="21"/>
        </w:rPr>
        <w:t>,</w:t>
      </w:r>
    </w:p>
    <w:p w14:paraId="0000005E" w14:textId="4EF42A02" w:rsidR="00776931" w:rsidRPr="0029786D" w:rsidRDefault="00F555EC" w:rsidP="0029786D">
      <w:pPr>
        <w:numPr>
          <w:ilvl w:val="0"/>
          <w:numId w:val="11"/>
        </w:numPr>
        <w:pBdr>
          <w:top w:val="nil"/>
          <w:left w:val="nil"/>
          <w:bottom w:val="nil"/>
          <w:right w:val="nil"/>
          <w:between w:val="nil"/>
        </w:pBdr>
        <w:tabs>
          <w:tab w:val="left" w:pos="567"/>
        </w:tabs>
        <w:spacing w:line="280" w:lineRule="atLeast"/>
        <w:ind w:leftChars="130" w:left="569" w:firstLineChars="0" w:hanging="28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zabezpieczenia i przekazania OSD plomb numerowanych założonych przez OSD, w przypadku uzasadnionej konieczności ich zdjęcia; </w:t>
      </w:r>
      <w:r w:rsidRPr="0029786D">
        <w:rPr>
          <w:rFonts w:asciiTheme="majorHAnsi" w:hAnsiTheme="majorHAnsi" w:cstheme="majorHAnsi"/>
          <w:b/>
          <w:color w:val="000000"/>
          <w:sz w:val="21"/>
          <w:szCs w:val="21"/>
        </w:rPr>
        <w:t>Zamawiający</w:t>
      </w:r>
      <w:r w:rsidRPr="0029786D">
        <w:rPr>
          <w:rFonts w:asciiTheme="majorHAnsi" w:hAnsiTheme="majorHAnsi" w:cstheme="majorHAnsi"/>
          <w:color w:val="000000"/>
          <w:sz w:val="21"/>
          <w:szCs w:val="21"/>
        </w:rPr>
        <w:t xml:space="preserve"> może zdjąć plombę bez zgody OSD, jedynie w przypadku zaistnienia uzasadnionego zagrożenia </w:t>
      </w:r>
      <w:r w:rsidR="00FD24E8" w:rsidRPr="0029786D">
        <w:rPr>
          <w:rFonts w:asciiTheme="majorHAnsi" w:hAnsiTheme="majorHAnsi" w:cstheme="majorHAnsi"/>
          <w:color w:val="000000"/>
          <w:sz w:val="21"/>
          <w:szCs w:val="21"/>
        </w:rPr>
        <w:t>dla</w:t>
      </w:r>
      <w:r w:rsidRPr="0029786D">
        <w:rPr>
          <w:rFonts w:asciiTheme="majorHAnsi" w:hAnsiTheme="majorHAnsi" w:cstheme="majorHAnsi"/>
          <w:color w:val="000000"/>
          <w:sz w:val="21"/>
          <w:szCs w:val="21"/>
        </w:rPr>
        <w:t xml:space="preserve"> życia, zdrowia lub mienia; w każdym przypadku </w:t>
      </w:r>
      <w:r w:rsidRPr="0029786D">
        <w:rPr>
          <w:rFonts w:asciiTheme="majorHAnsi" w:hAnsiTheme="majorHAnsi" w:cstheme="majorHAnsi"/>
          <w:b/>
          <w:color w:val="000000"/>
          <w:sz w:val="21"/>
          <w:szCs w:val="21"/>
        </w:rPr>
        <w:t>Zamawiający</w:t>
      </w:r>
      <w:r w:rsidRPr="0029786D">
        <w:rPr>
          <w:rFonts w:asciiTheme="majorHAnsi" w:hAnsiTheme="majorHAnsi" w:cstheme="majorHAnsi"/>
          <w:color w:val="000000"/>
          <w:sz w:val="21"/>
          <w:szCs w:val="21"/>
        </w:rPr>
        <w:t xml:space="preserve"> ma obowiązek niezwłocznie powiadomić OSD o fakcie i przyczynach zdjęcia plomby</w:t>
      </w:r>
      <w:r w:rsidR="00DA775F">
        <w:rPr>
          <w:rFonts w:asciiTheme="majorHAnsi" w:hAnsiTheme="majorHAnsi" w:cstheme="majorHAnsi"/>
          <w:color w:val="000000"/>
          <w:sz w:val="21"/>
          <w:szCs w:val="21"/>
        </w:rPr>
        <w:t>,</w:t>
      </w:r>
    </w:p>
    <w:p w14:paraId="657F2846" w14:textId="07FC6C51" w:rsidR="004439AD" w:rsidRPr="0029786D" w:rsidRDefault="00F555EC" w:rsidP="0029786D">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umożliwienia przedstawicielom OSD dokonania odczytów wskazań układu pomiarowo-rozliczeniowego oraz dostępu, wraz z niezbędnym sprzętem, do wszystkich elementów sieci i urządzeń należących do OSD oraz elementów układu pomiarowo-rozliczeniowego znajdujących się na terenie lub w obiekcie </w:t>
      </w:r>
      <w:r w:rsidRPr="0029786D">
        <w:rPr>
          <w:rFonts w:asciiTheme="majorHAnsi" w:hAnsiTheme="majorHAnsi" w:cstheme="majorHAnsi"/>
          <w:b/>
          <w:color w:val="000000"/>
          <w:sz w:val="21"/>
          <w:szCs w:val="21"/>
        </w:rPr>
        <w:t>Zamawiającego</w:t>
      </w:r>
      <w:r w:rsidRPr="0029786D">
        <w:rPr>
          <w:rFonts w:asciiTheme="majorHAnsi" w:hAnsiTheme="majorHAnsi" w:cstheme="majorHAnsi"/>
          <w:color w:val="000000"/>
          <w:sz w:val="21"/>
          <w:szCs w:val="21"/>
        </w:rPr>
        <w:t xml:space="preserve"> (odbiorcy), w celu przeprowadzenia kontroli, prac eksploatacyjnych lub usunięcia awarii w sieci OSD</w:t>
      </w:r>
      <w:r w:rsidR="00DA775F">
        <w:rPr>
          <w:rFonts w:asciiTheme="majorHAnsi" w:hAnsiTheme="majorHAnsi" w:cstheme="majorHAnsi"/>
          <w:color w:val="000000"/>
          <w:sz w:val="21"/>
          <w:szCs w:val="21"/>
        </w:rPr>
        <w:t>,</w:t>
      </w:r>
    </w:p>
    <w:p w14:paraId="5A5B79A7" w14:textId="79D40DE1" w:rsidR="00D90FDE" w:rsidRPr="0029786D" w:rsidRDefault="00F555EC" w:rsidP="0029786D">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niezwłocznego informowania </w:t>
      </w:r>
      <w:r w:rsidRPr="0029786D">
        <w:rPr>
          <w:rFonts w:asciiTheme="majorHAnsi" w:hAnsiTheme="majorHAnsi" w:cstheme="majorHAnsi"/>
          <w:b/>
          <w:color w:val="000000"/>
          <w:sz w:val="21"/>
          <w:szCs w:val="21"/>
        </w:rPr>
        <w:t>Wykonawcy</w:t>
      </w:r>
      <w:r w:rsidRPr="0029786D">
        <w:rPr>
          <w:rFonts w:asciiTheme="majorHAnsi" w:hAnsiTheme="majorHAnsi" w:cstheme="majorHAnsi"/>
          <w:color w:val="000000"/>
          <w:sz w:val="21"/>
          <w:szCs w:val="21"/>
        </w:rPr>
        <w:t xml:space="preserve"> o okolicznościach mających wpływ na możliwość niewłaściwego rozliczenia za świadczoną usługę kompleksową</w:t>
      </w:r>
      <w:r w:rsidR="00DA775F">
        <w:rPr>
          <w:rFonts w:asciiTheme="majorHAnsi" w:hAnsiTheme="majorHAnsi" w:cstheme="majorHAnsi"/>
          <w:color w:val="000000"/>
          <w:sz w:val="21"/>
          <w:szCs w:val="21"/>
        </w:rPr>
        <w:t>,</w:t>
      </w:r>
    </w:p>
    <w:p w14:paraId="373B6E3E" w14:textId="57256241" w:rsidR="00D90FDE" w:rsidRPr="0029786D" w:rsidRDefault="00F555EC" w:rsidP="0029786D">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niezwłocznego informowania OSD o zauważonych wadach lub usterkach w pracy sieci OSD i w układzie pomiarowo-rozliczeniowym oraz o powstałych przerwach w dostarczaniu energii elektrycznej lub niewłaściwych jej parametrach</w:t>
      </w:r>
      <w:r w:rsidR="00DA775F">
        <w:rPr>
          <w:rFonts w:asciiTheme="majorHAnsi" w:hAnsiTheme="majorHAnsi" w:cstheme="majorHAnsi"/>
          <w:color w:val="000000"/>
          <w:sz w:val="21"/>
          <w:szCs w:val="21"/>
        </w:rPr>
        <w:t>,</w:t>
      </w:r>
    </w:p>
    <w:p w14:paraId="4E81DEC5" w14:textId="503738A5" w:rsidR="00D90FDE" w:rsidRPr="0029786D" w:rsidRDefault="00F555EC" w:rsidP="0029786D">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nie wprowadzania do sieci OSD zakłóceń powodujących pogorszenie parametrów jakościowych energii elektrycznej</w:t>
      </w:r>
      <w:r w:rsidR="00DA775F">
        <w:rPr>
          <w:rFonts w:asciiTheme="majorHAnsi" w:hAnsiTheme="majorHAnsi" w:cstheme="majorHAnsi"/>
          <w:color w:val="000000"/>
          <w:sz w:val="21"/>
          <w:szCs w:val="21"/>
        </w:rPr>
        <w:t>,</w:t>
      </w:r>
    </w:p>
    <w:p w14:paraId="6C0C31C0" w14:textId="7184F465" w:rsidR="00D90FDE" w:rsidRPr="0029786D" w:rsidRDefault="00F555EC" w:rsidP="0029786D">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użytkowani</w:t>
      </w:r>
      <w:r w:rsidR="00D90FDE" w:rsidRPr="0029786D">
        <w:rPr>
          <w:rFonts w:asciiTheme="majorHAnsi" w:hAnsiTheme="majorHAnsi" w:cstheme="majorHAnsi"/>
          <w:color w:val="000000"/>
          <w:sz w:val="21"/>
          <w:szCs w:val="21"/>
        </w:rPr>
        <w:t>a</w:t>
      </w:r>
      <w:r w:rsidRPr="0029786D">
        <w:rPr>
          <w:rFonts w:asciiTheme="majorHAnsi" w:hAnsiTheme="majorHAnsi" w:cstheme="majorHAnsi"/>
          <w:color w:val="000000"/>
          <w:sz w:val="21"/>
          <w:szCs w:val="21"/>
        </w:rPr>
        <w:t xml:space="preserve"> </w:t>
      </w:r>
      <w:r w:rsidR="007C3B1B" w:rsidRPr="0029786D">
        <w:rPr>
          <w:rFonts w:asciiTheme="majorHAnsi" w:hAnsiTheme="majorHAnsi" w:cstheme="majorHAnsi"/>
          <w:color w:val="000000"/>
          <w:sz w:val="21"/>
          <w:szCs w:val="21"/>
        </w:rPr>
        <w:t>O</w:t>
      </w:r>
      <w:r w:rsidRPr="0029786D">
        <w:rPr>
          <w:rFonts w:asciiTheme="majorHAnsi" w:hAnsiTheme="majorHAnsi" w:cstheme="majorHAnsi"/>
          <w:color w:val="000000"/>
          <w:sz w:val="21"/>
          <w:szCs w:val="21"/>
        </w:rPr>
        <w:t>biektu(-ów) w sposób nie powodujący utrudnień w prawidłowym funkcjonowaniu sieci OSD, a w szczególności do zachowania wymaganych odległości od istniejących urządzeń i instalacji, w przypadku stawiania obiektów budowlanych i sadzenia drzew oraz już istniejącego drzewostanu, zgodnie z wymaganiami określonymi w odrębnych przepisach</w:t>
      </w:r>
      <w:r w:rsidR="00DA775F">
        <w:rPr>
          <w:rFonts w:asciiTheme="majorHAnsi" w:hAnsiTheme="majorHAnsi" w:cstheme="majorHAnsi"/>
          <w:color w:val="000000"/>
          <w:sz w:val="21"/>
          <w:szCs w:val="21"/>
        </w:rPr>
        <w:t>,</w:t>
      </w:r>
    </w:p>
    <w:p w14:paraId="78AF3B42" w14:textId="14A0BA75" w:rsidR="00D90FDE" w:rsidRPr="0029786D" w:rsidRDefault="00F555EC" w:rsidP="0029786D">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powierzania budowy, eksploatacji lub dokonywania zmian w sieci, urządzeniach i instalacjach elektrycznych osobom posiadającym odpowiednie uprawnienia i kwalifikacje</w:t>
      </w:r>
      <w:r w:rsidR="00DA775F">
        <w:rPr>
          <w:rFonts w:asciiTheme="majorHAnsi" w:hAnsiTheme="majorHAnsi" w:cstheme="majorHAnsi"/>
          <w:color w:val="000000"/>
          <w:sz w:val="21"/>
          <w:szCs w:val="21"/>
        </w:rPr>
        <w:t>,</w:t>
      </w:r>
    </w:p>
    <w:p w14:paraId="23606244" w14:textId="751DE667" w:rsidR="00D90FDE" w:rsidRPr="0029786D" w:rsidRDefault="00F555EC" w:rsidP="0029786D">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uzgadniania z OSD projektu przebudowy układu pomiarowo – rozliczeniowego </w:t>
      </w:r>
      <w:r w:rsidRPr="0029786D">
        <w:rPr>
          <w:rFonts w:asciiTheme="majorHAnsi" w:hAnsiTheme="majorHAnsi" w:cstheme="majorHAnsi"/>
          <w:b/>
          <w:color w:val="000000"/>
          <w:sz w:val="21"/>
          <w:szCs w:val="21"/>
        </w:rPr>
        <w:t>Zamawiającego</w:t>
      </w:r>
      <w:r w:rsidRPr="0029786D">
        <w:rPr>
          <w:rFonts w:asciiTheme="majorHAnsi" w:hAnsiTheme="majorHAnsi" w:cstheme="majorHAnsi"/>
          <w:color w:val="000000"/>
          <w:sz w:val="21"/>
          <w:szCs w:val="21"/>
        </w:rPr>
        <w:t xml:space="preserve"> oraz urządzeń elektroenergetycznych </w:t>
      </w:r>
      <w:r w:rsidRPr="0029786D">
        <w:rPr>
          <w:rFonts w:asciiTheme="majorHAnsi" w:hAnsiTheme="majorHAnsi" w:cstheme="majorHAnsi"/>
          <w:b/>
          <w:color w:val="000000"/>
          <w:sz w:val="21"/>
          <w:szCs w:val="21"/>
        </w:rPr>
        <w:t>Zamawiającego</w:t>
      </w:r>
      <w:r w:rsidRPr="0029786D">
        <w:rPr>
          <w:rFonts w:asciiTheme="majorHAnsi" w:hAnsiTheme="majorHAnsi" w:cstheme="majorHAnsi"/>
          <w:color w:val="000000"/>
          <w:sz w:val="21"/>
          <w:szCs w:val="21"/>
        </w:rPr>
        <w:t xml:space="preserve"> mających wpływ na pracę sieci OSD</w:t>
      </w:r>
      <w:r w:rsidR="00DA775F">
        <w:rPr>
          <w:rFonts w:asciiTheme="majorHAnsi" w:hAnsiTheme="majorHAnsi" w:cstheme="majorHAnsi"/>
          <w:color w:val="000000"/>
          <w:sz w:val="21"/>
          <w:szCs w:val="21"/>
        </w:rPr>
        <w:t>,</w:t>
      </w:r>
    </w:p>
    <w:p w14:paraId="0F45B759" w14:textId="171CFDB3" w:rsidR="00D90FDE" w:rsidRPr="0029786D" w:rsidRDefault="00F555EC" w:rsidP="0029786D">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lastRenderedPageBreak/>
        <w:t xml:space="preserve">utrzymywania sieci, urządzeń i instalacji </w:t>
      </w:r>
      <w:r w:rsidRPr="0029786D">
        <w:rPr>
          <w:rFonts w:asciiTheme="majorHAnsi" w:hAnsiTheme="majorHAnsi" w:cstheme="majorHAnsi"/>
          <w:b/>
          <w:color w:val="000000"/>
          <w:sz w:val="21"/>
          <w:szCs w:val="21"/>
        </w:rPr>
        <w:t>Zamawiającego</w:t>
      </w:r>
      <w:r w:rsidRPr="0029786D">
        <w:rPr>
          <w:rFonts w:asciiTheme="majorHAnsi" w:hAnsiTheme="majorHAnsi" w:cstheme="majorHAnsi"/>
          <w:color w:val="000000"/>
          <w:sz w:val="21"/>
          <w:szCs w:val="21"/>
        </w:rPr>
        <w:t xml:space="preserve"> w należytym stanie technicznym, zgodnym z dokumentacją oraz z wymaganiami określonymi w odrębnych przepisach</w:t>
      </w:r>
      <w:r w:rsidR="00DA775F">
        <w:rPr>
          <w:rFonts w:asciiTheme="majorHAnsi" w:hAnsiTheme="majorHAnsi" w:cstheme="majorHAnsi"/>
          <w:color w:val="000000"/>
          <w:sz w:val="21"/>
          <w:szCs w:val="21"/>
        </w:rPr>
        <w:t>,</w:t>
      </w:r>
    </w:p>
    <w:p w14:paraId="6692868A" w14:textId="25BD7B9B" w:rsidR="00D90FDE" w:rsidRPr="0029786D" w:rsidRDefault="00F555EC" w:rsidP="0029786D">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aktualizowania wszelkich danych zawartych w Umowie, mających wpływ na jej realizację</w:t>
      </w:r>
      <w:r w:rsidR="00DA775F">
        <w:rPr>
          <w:rFonts w:asciiTheme="majorHAnsi" w:hAnsiTheme="majorHAnsi" w:cstheme="majorHAnsi"/>
          <w:color w:val="000000"/>
          <w:sz w:val="21"/>
          <w:szCs w:val="21"/>
        </w:rPr>
        <w:t>,</w:t>
      </w:r>
    </w:p>
    <w:p w14:paraId="4566A520" w14:textId="4E3D6E4E" w:rsidR="00D90FDE" w:rsidRPr="0029786D" w:rsidRDefault="00F555EC" w:rsidP="0029786D">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przekazywania </w:t>
      </w:r>
      <w:r w:rsidRPr="0029786D">
        <w:rPr>
          <w:rFonts w:asciiTheme="majorHAnsi" w:hAnsiTheme="majorHAnsi" w:cstheme="majorHAnsi"/>
          <w:b/>
          <w:color w:val="000000"/>
          <w:sz w:val="21"/>
          <w:szCs w:val="21"/>
        </w:rPr>
        <w:t>Wykonawcy</w:t>
      </w:r>
      <w:r w:rsidRPr="0029786D">
        <w:rPr>
          <w:rFonts w:asciiTheme="majorHAnsi" w:hAnsiTheme="majorHAnsi" w:cstheme="majorHAnsi"/>
          <w:color w:val="000000"/>
          <w:sz w:val="21"/>
          <w:szCs w:val="21"/>
        </w:rPr>
        <w:t xml:space="preserve"> informacji o zmianie stanu faktycznego wpływającej na zmianę podmiotu zobowiązanego do odprowadzania akcyzy od energii elektrycznej nabytej przez </w:t>
      </w:r>
      <w:r w:rsidRPr="0029786D">
        <w:rPr>
          <w:rFonts w:asciiTheme="majorHAnsi" w:hAnsiTheme="majorHAnsi" w:cstheme="majorHAnsi"/>
          <w:b/>
          <w:color w:val="000000"/>
          <w:sz w:val="21"/>
          <w:szCs w:val="21"/>
        </w:rPr>
        <w:t>Zamawiającego</w:t>
      </w:r>
      <w:r w:rsidRPr="0029786D">
        <w:rPr>
          <w:rFonts w:asciiTheme="majorHAnsi" w:hAnsiTheme="majorHAnsi" w:cstheme="majorHAnsi"/>
          <w:color w:val="000000"/>
          <w:sz w:val="21"/>
          <w:szCs w:val="21"/>
        </w:rPr>
        <w:t xml:space="preserve"> od Wykonawcy na podstawie Umowy</w:t>
      </w:r>
      <w:r w:rsidR="00DA775F">
        <w:rPr>
          <w:rFonts w:asciiTheme="majorHAnsi" w:hAnsiTheme="majorHAnsi" w:cstheme="majorHAnsi"/>
          <w:color w:val="000000"/>
          <w:sz w:val="21"/>
          <w:szCs w:val="21"/>
        </w:rPr>
        <w:t>,</w:t>
      </w:r>
    </w:p>
    <w:p w14:paraId="00000069" w14:textId="12CFB530" w:rsidR="00776931" w:rsidRPr="0029786D" w:rsidRDefault="00F555EC" w:rsidP="0029786D">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poniesienia, na zasadach określonych w Taryfie OSD, kosztów sprawdzenia i pomiarów dotrzymania parametrów jakościowych energii elektrycznej, w przypadku gdy sprawdzenie odbyło się na wniosek </w:t>
      </w:r>
      <w:r w:rsidRPr="0029786D">
        <w:rPr>
          <w:rFonts w:asciiTheme="majorHAnsi" w:hAnsiTheme="majorHAnsi" w:cstheme="majorHAnsi"/>
          <w:b/>
          <w:color w:val="000000"/>
          <w:sz w:val="21"/>
          <w:szCs w:val="21"/>
        </w:rPr>
        <w:t>Zamawiającego</w:t>
      </w:r>
      <w:r w:rsidRPr="0029786D">
        <w:rPr>
          <w:rFonts w:asciiTheme="majorHAnsi" w:hAnsiTheme="majorHAnsi" w:cstheme="majorHAnsi"/>
          <w:color w:val="000000"/>
          <w:sz w:val="21"/>
          <w:szCs w:val="21"/>
        </w:rPr>
        <w:t xml:space="preserve"> i potwierdziło zgodność zmierzonych wartości z parametrami określonymi w obowiązujących przepisach, kosztów montażu i demontażu urządzenia kontrolno-pomiarowego instalowanego w celu sprawdzenia dotrzymania parametrów jakościowych energii elektrycznej dostarczanej z sieci OSD; a także przypadku gdy urządzenie to zostanie zainstalowane na terenie lub w obiekcie </w:t>
      </w:r>
      <w:r w:rsidRPr="0029786D">
        <w:rPr>
          <w:rFonts w:asciiTheme="majorHAnsi" w:hAnsiTheme="majorHAnsi" w:cstheme="majorHAnsi"/>
          <w:b/>
          <w:color w:val="000000"/>
          <w:sz w:val="21"/>
          <w:szCs w:val="21"/>
        </w:rPr>
        <w:t>Zamawiającego</w:t>
      </w:r>
      <w:r w:rsidRPr="0029786D">
        <w:rPr>
          <w:rFonts w:asciiTheme="majorHAnsi" w:hAnsiTheme="majorHAnsi" w:cstheme="majorHAnsi"/>
          <w:color w:val="000000"/>
          <w:sz w:val="21"/>
          <w:szCs w:val="21"/>
        </w:rPr>
        <w:t xml:space="preserve"> do jego zabezpieczenia przed utratą lub uszkodzeniem.</w:t>
      </w:r>
    </w:p>
    <w:p w14:paraId="0000006A" w14:textId="77777777" w:rsidR="00776931" w:rsidRPr="0029786D" w:rsidRDefault="00F555EC" w:rsidP="0029786D">
      <w:pPr>
        <w:numPr>
          <w:ilvl w:val="0"/>
          <w:numId w:val="22"/>
        </w:numPr>
        <w:pBdr>
          <w:top w:val="nil"/>
          <w:left w:val="nil"/>
          <w:bottom w:val="nil"/>
          <w:right w:val="nil"/>
          <w:between w:val="nil"/>
        </w:pBdr>
        <w:tabs>
          <w:tab w:val="left" w:pos="284"/>
        </w:tabs>
        <w:spacing w:line="280" w:lineRule="atLeast"/>
        <w:ind w:left="0" w:hanging="2"/>
        <w:jc w:val="both"/>
        <w:rPr>
          <w:rFonts w:asciiTheme="majorHAnsi" w:hAnsiTheme="majorHAnsi" w:cstheme="majorHAnsi"/>
          <w:color w:val="000000"/>
          <w:sz w:val="21"/>
          <w:szCs w:val="21"/>
        </w:rPr>
      </w:pPr>
      <w:r w:rsidRPr="0029786D">
        <w:rPr>
          <w:rFonts w:asciiTheme="majorHAnsi" w:hAnsiTheme="majorHAnsi" w:cstheme="majorHAnsi"/>
          <w:b/>
          <w:color w:val="000000"/>
          <w:sz w:val="21"/>
          <w:szCs w:val="21"/>
        </w:rPr>
        <w:t>Strony</w:t>
      </w:r>
      <w:r w:rsidRPr="0029786D">
        <w:rPr>
          <w:rFonts w:asciiTheme="majorHAnsi" w:hAnsiTheme="majorHAnsi" w:cstheme="majorHAnsi"/>
          <w:color w:val="000000"/>
          <w:sz w:val="21"/>
          <w:szCs w:val="21"/>
        </w:rPr>
        <w:t xml:space="preserve"> zobowiązują się do:</w:t>
      </w:r>
    </w:p>
    <w:p w14:paraId="3DDCFFB0" w14:textId="77777777" w:rsidR="0019499B" w:rsidRPr="0029786D" w:rsidRDefault="00F555EC" w:rsidP="0029786D">
      <w:pPr>
        <w:numPr>
          <w:ilvl w:val="0"/>
          <w:numId w:val="14"/>
        </w:numPr>
        <w:pBdr>
          <w:top w:val="nil"/>
          <w:left w:val="nil"/>
          <w:bottom w:val="nil"/>
          <w:right w:val="nil"/>
          <w:between w:val="nil"/>
        </w:pBdr>
        <w:spacing w:line="280" w:lineRule="atLeast"/>
        <w:ind w:leftChars="193" w:left="565" w:firstLineChars="0" w:hanging="140"/>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niezwłocznego wzajemnego informowania się </w:t>
      </w:r>
      <w:r w:rsidR="003062F5" w:rsidRPr="0029786D">
        <w:rPr>
          <w:rFonts w:asciiTheme="majorHAnsi" w:hAnsiTheme="majorHAnsi" w:cstheme="majorHAnsi"/>
          <w:color w:val="000000"/>
          <w:sz w:val="21"/>
          <w:szCs w:val="21"/>
        </w:rPr>
        <w:t xml:space="preserve">o </w:t>
      </w:r>
      <w:r w:rsidRPr="0029786D">
        <w:rPr>
          <w:rFonts w:asciiTheme="majorHAnsi" w:hAnsiTheme="majorHAnsi" w:cstheme="majorHAnsi"/>
          <w:color w:val="000000"/>
          <w:sz w:val="21"/>
          <w:szCs w:val="21"/>
        </w:rPr>
        <w:t>wszelkich okolicznościach mających wpływ na rozliczenia za energię i usługę dystrybucji,</w:t>
      </w:r>
    </w:p>
    <w:p w14:paraId="0000006C" w14:textId="7BE5E707" w:rsidR="00776931" w:rsidRPr="0029786D" w:rsidRDefault="00F555EC" w:rsidP="0029786D">
      <w:pPr>
        <w:numPr>
          <w:ilvl w:val="0"/>
          <w:numId w:val="14"/>
        </w:numPr>
        <w:pBdr>
          <w:top w:val="nil"/>
          <w:left w:val="nil"/>
          <w:bottom w:val="nil"/>
          <w:right w:val="nil"/>
          <w:between w:val="nil"/>
        </w:pBdr>
        <w:spacing w:line="280" w:lineRule="atLeast"/>
        <w:ind w:leftChars="193" w:left="565" w:firstLineChars="0" w:hanging="140"/>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zapewnienia wzajemnego dostępu do danych oraz wglądu do materiałów stanowiących podstawę do rozliczeń za dostarczoną energię i usługę dystrybucji.</w:t>
      </w:r>
    </w:p>
    <w:p w14:paraId="0000006D" w14:textId="3D03A686" w:rsidR="00776931" w:rsidRPr="0029786D" w:rsidRDefault="00776931" w:rsidP="0029786D">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p>
    <w:p w14:paraId="0000006E" w14:textId="77777777" w:rsidR="00776931" w:rsidRPr="0029786D" w:rsidRDefault="00F555EC" w:rsidP="0029786D">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29786D">
        <w:rPr>
          <w:rFonts w:asciiTheme="majorHAnsi" w:hAnsiTheme="majorHAnsi" w:cstheme="majorHAnsi"/>
          <w:b/>
          <w:color w:val="000000"/>
          <w:sz w:val="21"/>
          <w:szCs w:val="21"/>
        </w:rPr>
        <w:t>Obsługa/Standardy jakościowe/Bonifikaty</w:t>
      </w:r>
    </w:p>
    <w:p w14:paraId="0000006F" w14:textId="77777777" w:rsidR="00776931" w:rsidRPr="0029786D" w:rsidRDefault="00F555EC" w:rsidP="0029786D">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29786D">
        <w:rPr>
          <w:rFonts w:asciiTheme="majorHAnsi" w:hAnsiTheme="majorHAnsi" w:cstheme="majorHAnsi"/>
          <w:b/>
          <w:color w:val="000000"/>
          <w:sz w:val="21"/>
          <w:szCs w:val="21"/>
        </w:rPr>
        <w:t>§6</w:t>
      </w:r>
    </w:p>
    <w:p w14:paraId="00000070" w14:textId="0E2638E8" w:rsidR="00776931" w:rsidRPr="0029786D" w:rsidRDefault="00F555EC" w:rsidP="0029786D">
      <w:pPr>
        <w:numPr>
          <w:ilvl w:val="0"/>
          <w:numId w:val="4"/>
        </w:numPr>
        <w:pBdr>
          <w:top w:val="nil"/>
          <w:left w:val="nil"/>
          <w:bottom w:val="nil"/>
          <w:right w:val="nil"/>
          <w:between w:val="nil"/>
        </w:pBdr>
        <w:spacing w:line="280" w:lineRule="atLeast"/>
        <w:ind w:left="272" w:hangingChars="130" w:hanging="274"/>
        <w:jc w:val="both"/>
        <w:rPr>
          <w:rFonts w:asciiTheme="majorHAnsi" w:hAnsiTheme="majorHAnsi" w:cstheme="majorHAnsi"/>
          <w:color w:val="000000"/>
          <w:sz w:val="21"/>
          <w:szCs w:val="21"/>
        </w:rPr>
      </w:pPr>
      <w:r w:rsidRPr="0029786D">
        <w:rPr>
          <w:rFonts w:asciiTheme="majorHAnsi" w:hAnsiTheme="majorHAnsi" w:cstheme="majorHAnsi"/>
          <w:b/>
          <w:color w:val="000000"/>
          <w:sz w:val="21"/>
          <w:szCs w:val="21"/>
        </w:rPr>
        <w:t xml:space="preserve">Wykonawca </w:t>
      </w:r>
      <w:r w:rsidRPr="0029786D">
        <w:rPr>
          <w:rFonts w:asciiTheme="majorHAnsi" w:hAnsiTheme="majorHAnsi" w:cstheme="majorHAnsi"/>
          <w:color w:val="000000"/>
          <w:sz w:val="21"/>
          <w:szCs w:val="21"/>
        </w:rPr>
        <w:t xml:space="preserve">zobowiązuje się zapewnić standardy jakościowe obsługi, w tym zapewnić przyjmowanie od </w:t>
      </w:r>
      <w:r w:rsidR="00D8590A" w:rsidRPr="0029786D">
        <w:rPr>
          <w:rFonts w:asciiTheme="majorHAnsi" w:hAnsiTheme="majorHAnsi" w:cstheme="majorHAnsi"/>
          <w:b/>
          <w:bCs/>
          <w:color w:val="000000"/>
          <w:sz w:val="21"/>
          <w:szCs w:val="21"/>
        </w:rPr>
        <w:t>Zamawiającego</w:t>
      </w:r>
      <w:r w:rsidRPr="0029786D">
        <w:rPr>
          <w:rFonts w:asciiTheme="majorHAnsi" w:hAnsiTheme="majorHAnsi" w:cstheme="majorHAnsi"/>
          <w:color w:val="000000"/>
          <w:sz w:val="21"/>
          <w:szCs w:val="21"/>
        </w:rPr>
        <w:t>, przez całą dobę, zgłoszeń i reklamacji dotyczących dostarczania energii elektrycznej z sieci.</w:t>
      </w:r>
    </w:p>
    <w:p w14:paraId="00000071" w14:textId="77777777" w:rsidR="00776931" w:rsidRPr="0029786D" w:rsidRDefault="00F555EC" w:rsidP="0029786D">
      <w:pPr>
        <w:numPr>
          <w:ilvl w:val="0"/>
          <w:numId w:val="4"/>
        </w:numPr>
        <w:pBdr>
          <w:top w:val="nil"/>
          <w:left w:val="nil"/>
          <w:bottom w:val="nil"/>
          <w:right w:val="nil"/>
          <w:between w:val="nil"/>
        </w:pBdr>
        <w:spacing w:line="280" w:lineRule="atLeast"/>
        <w:ind w:left="270" w:hangingChars="129" w:hanging="272"/>
        <w:jc w:val="both"/>
        <w:rPr>
          <w:rFonts w:asciiTheme="majorHAnsi" w:hAnsiTheme="majorHAnsi" w:cstheme="majorHAnsi"/>
          <w:color w:val="000000"/>
          <w:sz w:val="21"/>
          <w:szCs w:val="21"/>
        </w:rPr>
      </w:pPr>
      <w:r w:rsidRPr="0029786D">
        <w:rPr>
          <w:rFonts w:asciiTheme="majorHAnsi" w:hAnsiTheme="majorHAnsi" w:cstheme="majorHAnsi"/>
          <w:b/>
          <w:color w:val="000000"/>
          <w:sz w:val="21"/>
          <w:szCs w:val="21"/>
        </w:rPr>
        <w:t xml:space="preserve">Wykonawca </w:t>
      </w:r>
      <w:r w:rsidRPr="0029786D">
        <w:rPr>
          <w:rFonts w:asciiTheme="majorHAnsi" w:hAnsiTheme="majorHAnsi" w:cstheme="majorHAnsi"/>
          <w:color w:val="000000"/>
          <w:sz w:val="21"/>
          <w:szCs w:val="21"/>
        </w:rPr>
        <w:t>zobowiązuje się do</w:t>
      </w:r>
    </w:p>
    <w:p w14:paraId="00000072" w14:textId="713BB7E8" w:rsidR="00776931" w:rsidRPr="0029786D" w:rsidRDefault="00F555EC" w:rsidP="0029786D">
      <w:pPr>
        <w:numPr>
          <w:ilvl w:val="0"/>
          <w:numId w:val="10"/>
        </w:numPr>
        <w:pBdr>
          <w:top w:val="nil"/>
          <w:left w:val="nil"/>
          <w:bottom w:val="nil"/>
          <w:right w:val="nil"/>
          <w:between w:val="nil"/>
        </w:pBdr>
        <w:spacing w:line="280" w:lineRule="atLeast"/>
        <w:ind w:leftChars="129" w:left="284" w:firstLineChars="0" w:firstLine="0"/>
        <w:jc w:val="both"/>
        <w:rPr>
          <w:rFonts w:asciiTheme="majorHAnsi" w:hAnsiTheme="majorHAnsi" w:cstheme="majorHAnsi"/>
          <w:sz w:val="21"/>
          <w:szCs w:val="21"/>
        </w:rPr>
      </w:pPr>
      <w:r w:rsidRPr="0029786D">
        <w:rPr>
          <w:rFonts w:asciiTheme="majorHAnsi" w:hAnsiTheme="majorHAnsi" w:cstheme="majorHAnsi"/>
          <w:sz w:val="21"/>
          <w:szCs w:val="21"/>
        </w:rPr>
        <w:t>nieodpłatnego udzielania informacji o zasadach rozliczeń</w:t>
      </w:r>
      <w:r w:rsidR="00DA775F">
        <w:rPr>
          <w:rFonts w:asciiTheme="majorHAnsi" w:hAnsiTheme="majorHAnsi" w:cstheme="majorHAnsi"/>
          <w:sz w:val="21"/>
          <w:szCs w:val="21"/>
        </w:rPr>
        <w:t>,</w:t>
      </w:r>
    </w:p>
    <w:p w14:paraId="00000073" w14:textId="46EF3B47" w:rsidR="00776931" w:rsidRPr="0029786D" w:rsidRDefault="00F555EC" w:rsidP="0029786D">
      <w:pPr>
        <w:numPr>
          <w:ilvl w:val="0"/>
          <w:numId w:val="10"/>
        </w:numPr>
        <w:pBdr>
          <w:top w:val="nil"/>
          <w:left w:val="nil"/>
          <w:bottom w:val="nil"/>
          <w:right w:val="nil"/>
          <w:between w:val="nil"/>
        </w:pBdr>
        <w:spacing w:line="280" w:lineRule="atLeast"/>
        <w:ind w:leftChars="129" w:left="284" w:firstLineChars="0" w:firstLine="0"/>
        <w:jc w:val="both"/>
        <w:rPr>
          <w:rFonts w:asciiTheme="majorHAnsi" w:hAnsiTheme="majorHAnsi" w:cstheme="majorHAnsi"/>
          <w:sz w:val="21"/>
          <w:szCs w:val="21"/>
        </w:rPr>
      </w:pPr>
      <w:r w:rsidRPr="0029786D">
        <w:rPr>
          <w:rFonts w:asciiTheme="majorHAnsi" w:hAnsiTheme="majorHAnsi" w:cstheme="majorHAnsi"/>
          <w:sz w:val="21"/>
          <w:szCs w:val="21"/>
        </w:rPr>
        <w:t>przyjmowania wniosków</w:t>
      </w:r>
      <w:r w:rsidR="00954E58" w:rsidRPr="0029786D">
        <w:rPr>
          <w:rFonts w:asciiTheme="majorHAnsi" w:hAnsiTheme="majorHAnsi" w:cstheme="majorHAnsi"/>
          <w:sz w:val="21"/>
          <w:szCs w:val="21"/>
        </w:rPr>
        <w:t>, zgłoszeń</w:t>
      </w:r>
      <w:r w:rsidRPr="0029786D">
        <w:rPr>
          <w:rFonts w:asciiTheme="majorHAnsi" w:hAnsiTheme="majorHAnsi" w:cstheme="majorHAnsi"/>
          <w:sz w:val="21"/>
          <w:szCs w:val="21"/>
        </w:rPr>
        <w:t xml:space="preserve"> i reklamacji </w:t>
      </w:r>
      <w:r w:rsidRPr="0029786D">
        <w:rPr>
          <w:rFonts w:asciiTheme="majorHAnsi" w:hAnsiTheme="majorHAnsi" w:cstheme="majorHAnsi"/>
          <w:b/>
          <w:sz w:val="21"/>
          <w:szCs w:val="21"/>
        </w:rPr>
        <w:t>Zamawiającego</w:t>
      </w:r>
      <w:r w:rsidR="00954E58" w:rsidRPr="0029786D">
        <w:rPr>
          <w:rFonts w:asciiTheme="majorHAnsi" w:hAnsiTheme="majorHAnsi" w:cstheme="majorHAnsi"/>
          <w:sz w:val="21"/>
          <w:szCs w:val="21"/>
        </w:rPr>
        <w:t xml:space="preserve"> </w:t>
      </w:r>
      <w:r w:rsidR="00954E58" w:rsidRPr="0029786D">
        <w:rPr>
          <w:rFonts w:asciiTheme="majorHAnsi" w:hAnsiTheme="majorHAnsi" w:cstheme="majorHAnsi"/>
          <w:bCs/>
          <w:sz w:val="21"/>
          <w:szCs w:val="21"/>
        </w:rPr>
        <w:t>w godzinach swojego urzędowania</w:t>
      </w:r>
      <w:r w:rsidR="00954E58" w:rsidRPr="0029786D">
        <w:rPr>
          <w:rFonts w:asciiTheme="majorHAnsi" w:hAnsiTheme="majorHAnsi" w:cstheme="majorHAnsi"/>
          <w:b/>
          <w:sz w:val="21"/>
          <w:szCs w:val="21"/>
        </w:rPr>
        <w:t xml:space="preserve">. </w:t>
      </w:r>
    </w:p>
    <w:p w14:paraId="00000074" w14:textId="1B0B2DE1" w:rsidR="00776931" w:rsidRPr="0029786D" w:rsidRDefault="00F555EC" w:rsidP="0029786D">
      <w:pPr>
        <w:numPr>
          <w:ilvl w:val="0"/>
          <w:numId w:val="10"/>
        </w:numPr>
        <w:pBdr>
          <w:top w:val="nil"/>
          <w:left w:val="nil"/>
          <w:bottom w:val="nil"/>
          <w:right w:val="nil"/>
          <w:between w:val="nil"/>
        </w:pBdr>
        <w:spacing w:line="280" w:lineRule="atLeast"/>
        <w:ind w:leftChars="129" w:left="284" w:firstLineChars="0" w:firstLine="0"/>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rozpatrywania wniosków i reklamacji </w:t>
      </w:r>
      <w:r w:rsidRPr="0029786D">
        <w:rPr>
          <w:rFonts w:asciiTheme="majorHAnsi" w:hAnsiTheme="majorHAnsi" w:cstheme="majorHAnsi"/>
          <w:b/>
          <w:color w:val="000000"/>
          <w:sz w:val="21"/>
          <w:szCs w:val="21"/>
        </w:rPr>
        <w:t>Zamawiającego</w:t>
      </w:r>
      <w:r w:rsidRPr="0029786D">
        <w:rPr>
          <w:rFonts w:asciiTheme="majorHAnsi" w:hAnsiTheme="majorHAnsi" w:cstheme="majorHAnsi"/>
          <w:color w:val="000000"/>
          <w:sz w:val="21"/>
          <w:szCs w:val="21"/>
        </w:rPr>
        <w:t xml:space="preserve"> w sprawie rozliczeń i udzielania odpowiedzi, nie później niż w terminie 14 dni od dnia złożenia wniosku lub reklamacji</w:t>
      </w:r>
      <w:r w:rsidR="00DA775F">
        <w:rPr>
          <w:rFonts w:asciiTheme="majorHAnsi" w:hAnsiTheme="majorHAnsi" w:cstheme="majorHAnsi"/>
          <w:color w:val="000000"/>
          <w:sz w:val="21"/>
          <w:szCs w:val="21"/>
        </w:rPr>
        <w:t>,</w:t>
      </w:r>
    </w:p>
    <w:p w14:paraId="00000075" w14:textId="16EBC81D" w:rsidR="00776931" w:rsidRPr="0029786D" w:rsidRDefault="00F555EC" w:rsidP="0029786D">
      <w:pPr>
        <w:numPr>
          <w:ilvl w:val="0"/>
          <w:numId w:val="10"/>
        </w:numPr>
        <w:pBdr>
          <w:top w:val="nil"/>
          <w:left w:val="nil"/>
          <w:bottom w:val="nil"/>
          <w:right w:val="nil"/>
          <w:between w:val="nil"/>
        </w:pBdr>
        <w:spacing w:line="280" w:lineRule="atLeast"/>
        <w:ind w:leftChars="129" w:left="284" w:firstLineChars="0" w:firstLine="0"/>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udzielania, w uzasadnionych przypadkach, bonifikat za niedotrzymanie przez OSD parametrów jakościowych energii elektrycznej lub standardów jakościowych obsługi odbiorców, na zasadach, o których mowa w </w:t>
      </w:r>
      <w:r w:rsidR="00215586" w:rsidRPr="0029786D">
        <w:rPr>
          <w:rFonts w:asciiTheme="majorHAnsi" w:hAnsiTheme="majorHAnsi" w:cstheme="majorHAnsi"/>
          <w:color w:val="000000"/>
          <w:sz w:val="21"/>
          <w:szCs w:val="21"/>
        </w:rPr>
        <w:t>u</w:t>
      </w:r>
      <w:r w:rsidRPr="0029786D">
        <w:rPr>
          <w:rFonts w:asciiTheme="majorHAnsi" w:hAnsiTheme="majorHAnsi" w:cstheme="majorHAnsi"/>
          <w:color w:val="000000"/>
          <w:sz w:val="21"/>
          <w:szCs w:val="21"/>
        </w:rPr>
        <w:t>stawie Pe oraz Taryfie OSD</w:t>
      </w:r>
      <w:r w:rsidR="00DA775F">
        <w:rPr>
          <w:rFonts w:asciiTheme="majorHAnsi" w:hAnsiTheme="majorHAnsi" w:cstheme="majorHAnsi"/>
          <w:color w:val="000000"/>
          <w:sz w:val="21"/>
          <w:szCs w:val="21"/>
        </w:rPr>
        <w:t>,</w:t>
      </w:r>
    </w:p>
    <w:p w14:paraId="00000076" w14:textId="6E68BCED" w:rsidR="00776931" w:rsidRPr="0029786D" w:rsidRDefault="00F555EC" w:rsidP="0029786D">
      <w:pPr>
        <w:numPr>
          <w:ilvl w:val="0"/>
          <w:numId w:val="10"/>
        </w:numPr>
        <w:pBdr>
          <w:top w:val="nil"/>
          <w:left w:val="nil"/>
          <w:bottom w:val="nil"/>
          <w:right w:val="nil"/>
          <w:between w:val="nil"/>
        </w:pBdr>
        <w:spacing w:line="280" w:lineRule="atLeast"/>
        <w:ind w:leftChars="129" w:left="284" w:firstLineChars="0" w:firstLine="0"/>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udzielania, w uzasadnionych przypadkach, bonifikat z tytułu niedotrzymania przez </w:t>
      </w:r>
      <w:r w:rsidRPr="0029786D">
        <w:rPr>
          <w:rFonts w:asciiTheme="majorHAnsi" w:hAnsiTheme="majorHAnsi" w:cstheme="majorHAnsi"/>
          <w:b/>
          <w:color w:val="000000"/>
          <w:sz w:val="21"/>
          <w:szCs w:val="21"/>
        </w:rPr>
        <w:t>Wykonawcę</w:t>
      </w:r>
      <w:r w:rsidRPr="0029786D">
        <w:rPr>
          <w:rFonts w:asciiTheme="majorHAnsi" w:hAnsiTheme="majorHAnsi" w:cstheme="majorHAnsi"/>
          <w:color w:val="000000"/>
          <w:sz w:val="21"/>
          <w:szCs w:val="21"/>
        </w:rPr>
        <w:t xml:space="preserve"> standardów jakościowych obsługi odbiorców, na zasadach, o których mowa w obowiązujących przepisach</w:t>
      </w:r>
      <w:r w:rsidR="00DA775F">
        <w:rPr>
          <w:rFonts w:asciiTheme="majorHAnsi" w:hAnsiTheme="majorHAnsi" w:cstheme="majorHAnsi"/>
          <w:color w:val="000000"/>
          <w:sz w:val="21"/>
          <w:szCs w:val="21"/>
        </w:rPr>
        <w:t>,</w:t>
      </w:r>
    </w:p>
    <w:p w14:paraId="00000077" w14:textId="4324B95F" w:rsidR="00776931" w:rsidRPr="0029786D" w:rsidRDefault="00F555EC" w:rsidP="0029786D">
      <w:pPr>
        <w:numPr>
          <w:ilvl w:val="0"/>
          <w:numId w:val="10"/>
        </w:numPr>
        <w:pBdr>
          <w:top w:val="nil"/>
          <w:left w:val="nil"/>
          <w:bottom w:val="nil"/>
          <w:right w:val="nil"/>
          <w:between w:val="nil"/>
        </w:pBdr>
        <w:spacing w:line="280" w:lineRule="atLeast"/>
        <w:ind w:leftChars="129" w:left="284" w:firstLineChars="0" w:firstLine="0"/>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aktualizowania wszelkich danych zawartych w Umowie, mających wpływ na jej realizację, w formie pisemnej, w tym informowania o zmianie wskazanego przez </w:t>
      </w:r>
      <w:r w:rsidRPr="0029786D">
        <w:rPr>
          <w:rFonts w:asciiTheme="majorHAnsi" w:hAnsiTheme="majorHAnsi" w:cstheme="majorHAnsi"/>
          <w:b/>
          <w:color w:val="000000"/>
          <w:sz w:val="21"/>
          <w:szCs w:val="21"/>
        </w:rPr>
        <w:t>Wykonawcę</w:t>
      </w:r>
      <w:r w:rsidRPr="0029786D">
        <w:rPr>
          <w:rFonts w:asciiTheme="majorHAnsi" w:hAnsiTheme="majorHAnsi" w:cstheme="majorHAnsi"/>
          <w:color w:val="000000"/>
          <w:sz w:val="21"/>
          <w:szCs w:val="21"/>
        </w:rPr>
        <w:t xml:space="preserve"> adresu do korespondencji, pod rygorem uznania korespondencji za skutecznie doręczoną na dotychczasowy adres</w:t>
      </w:r>
      <w:r w:rsidR="00DA775F">
        <w:rPr>
          <w:rFonts w:asciiTheme="majorHAnsi" w:hAnsiTheme="majorHAnsi" w:cstheme="majorHAnsi"/>
          <w:color w:val="000000"/>
          <w:sz w:val="21"/>
          <w:szCs w:val="21"/>
        </w:rPr>
        <w:t>,</w:t>
      </w:r>
    </w:p>
    <w:p w14:paraId="00000078" w14:textId="7562953E" w:rsidR="00776931" w:rsidRPr="0029786D" w:rsidRDefault="00F555EC" w:rsidP="0029786D">
      <w:pPr>
        <w:numPr>
          <w:ilvl w:val="0"/>
          <w:numId w:val="4"/>
        </w:numPr>
        <w:pBdr>
          <w:top w:val="nil"/>
          <w:left w:val="nil"/>
          <w:bottom w:val="nil"/>
          <w:right w:val="nil"/>
          <w:between w:val="nil"/>
        </w:pBdr>
        <w:tabs>
          <w:tab w:val="left" w:pos="284"/>
        </w:tabs>
        <w:spacing w:line="280" w:lineRule="atLeast"/>
        <w:ind w:left="270" w:hangingChars="129" w:hanging="272"/>
        <w:jc w:val="both"/>
        <w:rPr>
          <w:rFonts w:asciiTheme="majorHAnsi" w:hAnsiTheme="majorHAnsi" w:cstheme="majorHAnsi"/>
          <w:color w:val="000000"/>
          <w:sz w:val="21"/>
          <w:szCs w:val="21"/>
        </w:rPr>
      </w:pPr>
      <w:r w:rsidRPr="0029786D">
        <w:rPr>
          <w:rFonts w:asciiTheme="majorHAnsi" w:hAnsiTheme="majorHAnsi" w:cstheme="majorHAnsi"/>
          <w:b/>
          <w:color w:val="000000"/>
          <w:sz w:val="21"/>
          <w:szCs w:val="21"/>
        </w:rPr>
        <w:t>Wykonawca</w:t>
      </w:r>
      <w:r w:rsidRPr="0029786D">
        <w:rPr>
          <w:rFonts w:asciiTheme="majorHAnsi" w:hAnsiTheme="majorHAnsi" w:cstheme="majorHAnsi"/>
          <w:color w:val="000000"/>
          <w:sz w:val="21"/>
          <w:szCs w:val="21"/>
        </w:rPr>
        <w:t xml:space="preserve"> nie ponosi odpowiedzialności za niedostarczenie energii elektrycznej w przypadku klęsk żywiołowych, innych przypadków siły wyższej przez okres jej trwania i likwidacji jej skutków, awarii w systemie oraz awarii sieciowych, jak również z powodu </w:t>
      </w:r>
      <w:proofErr w:type="spellStart"/>
      <w:r w:rsidRPr="0029786D">
        <w:rPr>
          <w:rFonts w:asciiTheme="majorHAnsi" w:hAnsiTheme="majorHAnsi" w:cstheme="majorHAnsi"/>
          <w:color w:val="000000"/>
          <w:sz w:val="21"/>
          <w:szCs w:val="21"/>
        </w:rPr>
        <w:t>wyłączeń</w:t>
      </w:r>
      <w:proofErr w:type="spellEnd"/>
      <w:r w:rsidRPr="0029786D">
        <w:rPr>
          <w:rFonts w:asciiTheme="majorHAnsi" w:hAnsiTheme="majorHAnsi" w:cstheme="majorHAnsi"/>
          <w:color w:val="000000"/>
          <w:sz w:val="21"/>
          <w:szCs w:val="21"/>
        </w:rPr>
        <w:t xml:space="preserve"> dokonywanych przez OSD. Strony ustalają następujące dopuszczalne czasy przerw w dostarczaniu energii elektrycznej:</w:t>
      </w:r>
    </w:p>
    <w:p w14:paraId="00000079" w14:textId="77777777" w:rsidR="00776931" w:rsidRPr="0029786D" w:rsidRDefault="00F555EC" w:rsidP="0029786D">
      <w:pPr>
        <w:numPr>
          <w:ilvl w:val="0"/>
          <w:numId w:val="5"/>
        </w:numPr>
        <w:pBdr>
          <w:top w:val="nil"/>
          <w:left w:val="nil"/>
          <w:bottom w:val="nil"/>
          <w:right w:val="nil"/>
          <w:between w:val="nil"/>
        </w:pBdr>
        <w:tabs>
          <w:tab w:val="left" w:pos="284"/>
        </w:tabs>
        <w:spacing w:line="280" w:lineRule="atLeast"/>
        <w:ind w:leftChars="129" w:left="284" w:firstLineChars="0" w:firstLine="0"/>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W zakresie przerw planowych:</w:t>
      </w:r>
    </w:p>
    <w:p w14:paraId="0000007A" w14:textId="77777777" w:rsidR="00776931" w:rsidRPr="0029786D" w:rsidRDefault="00F555EC" w:rsidP="0029786D">
      <w:pPr>
        <w:numPr>
          <w:ilvl w:val="0"/>
          <w:numId w:val="8"/>
        </w:numPr>
        <w:pBdr>
          <w:top w:val="nil"/>
          <w:left w:val="nil"/>
          <w:bottom w:val="nil"/>
          <w:right w:val="nil"/>
          <w:between w:val="nil"/>
        </w:pBdr>
        <w:tabs>
          <w:tab w:val="left" w:pos="567"/>
        </w:tabs>
        <w:spacing w:line="280" w:lineRule="atLeast"/>
        <w:ind w:leftChars="257" w:left="846" w:firstLineChars="0" w:hanging="281"/>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czas trwania jednorazowej przerwy w dostarczaniu energii elektrycznej nie może przekroczyć 16 godzin,</w:t>
      </w:r>
    </w:p>
    <w:p w14:paraId="0000007B" w14:textId="77777777" w:rsidR="00776931" w:rsidRPr="0029786D" w:rsidRDefault="00F555EC" w:rsidP="0029786D">
      <w:pPr>
        <w:numPr>
          <w:ilvl w:val="0"/>
          <w:numId w:val="8"/>
        </w:numPr>
        <w:pBdr>
          <w:top w:val="nil"/>
          <w:left w:val="nil"/>
          <w:bottom w:val="nil"/>
          <w:right w:val="nil"/>
          <w:between w:val="nil"/>
        </w:pBdr>
        <w:spacing w:line="280" w:lineRule="atLeast"/>
        <w:ind w:leftChars="257" w:left="848" w:firstLineChars="0" w:hanging="28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czas trwania przerw planowych w ciągu roku, stanowiący sumę czasów trwania przerw planowych jednorazowych długich i bardzo długich, nie może przekroczyć 35 godzin.</w:t>
      </w:r>
    </w:p>
    <w:p w14:paraId="0000007C" w14:textId="77777777" w:rsidR="00776931" w:rsidRPr="0029786D" w:rsidRDefault="00F555EC" w:rsidP="0029786D">
      <w:pPr>
        <w:numPr>
          <w:ilvl w:val="0"/>
          <w:numId w:val="5"/>
        </w:numPr>
        <w:pBdr>
          <w:top w:val="nil"/>
          <w:left w:val="nil"/>
          <w:bottom w:val="nil"/>
          <w:right w:val="nil"/>
          <w:between w:val="nil"/>
        </w:pBdr>
        <w:tabs>
          <w:tab w:val="left" w:pos="284"/>
        </w:tabs>
        <w:spacing w:line="280" w:lineRule="atLeast"/>
        <w:ind w:leftChars="129" w:left="284" w:firstLineChars="0" w:firstLine="0"/>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lastRenderedPageBreak/>
        <w:t>W zakresie przerw nieplanowych, czyli przerw spowodowanych wystąpieniem awarii w sieci elektroenergetycznej, przy czym czas trwania tej przerwy jest liczony od momentu uzyskania przez OSD informacji o jej wystąpieniu do czasu wznowienia dostarczania energii elektrycznej:</w:t>
      </w:r>
    </w:p>
    <w:p w14:paraId="211E56B8" w14:textId="77777777" w:rsidR="0019499B" w:rsidRPr="0029786D" w:rsidRDefault="00F555EC" w:rsidP="0029786D">
      <w:pPr>
        <w:pStyle w:val="Akapitzlist"/>
        <w:numPr>
          <w:ilvl w:val="0"/>
          <w:numId w:val="7"/>
        </w:numPr>
        <w:pBdr>
          <w:top w:val="nil"/>
          <w:left w:val="nil"/>
          <w:bottom w:val="nil"/>
          <w:right w:val="nil"/>
          <w:between w:val="nil"/>
        </w:pBdr>
        <w:spacing w:line="280" w:lineRule="atLeast"/>
        <w:ind w:leftChars="0" w:firstLineChars="0"/>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czas trwania jednorazowej przerwy nieplanowej w dostarczaniu energii elektrycznej nie może przekroczyć 24 godzin,</w:t>
      </w:r>
    </w:p>
    <w:p w14:paraId="472007DE" w14:textId="1B36D1E1" w:rsidR="007C3B1B" w:rsidRPr="0029786D" w:rsidRDefault="00F555EC" w:rsidP="0029786D">
      <w:pPr>
        <w:pStyle w:val="Akapitzlist"/>
        <w:numPr>
          <w:ilvl w:val="0"/>
          <w:numId w:val="7"/>
        </w:numPr>
        <w:pBdr>
          <w:top w:val="nil"/>
          <w:left w:val="nil"/>
          <w:bottom w:val="nil"/>
          <w:right w:val="nil"/>
          <w:between w:val="nil"/>
        </w:pBdr>
        <w:spacing w:line="280" w:lineRule="atLeast"/>
        <w:ind w:leftChars="0" w:firstLineChars="0"/>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czas trwania przerw nieplanowych w ciągu roku, stanowiący sumę czasów trwania przerw nieplanowych jednorazowych długich i bardzo długich, nie może przekroczyć 48 godzin.</w:t>
      </w:r>
    </w:p>
    <w:p w14:paraId="44EEC0E5" w14:textId="25B37163" w:rsidR="007C3B1B" w:rsidRPr="0029786D" w:rsidRDefault="007C3B1B" w:rsidP="0029786D">
      <w:pPr>
        <w:pStyle w:val="Akapitzlist"/>
        <w:numPr>
          <w:ilvl w:val="0"/>
          <w:numId w:val="4"/>
        </w:numPr>
        <w:pBdr>
          <w:top w:val="nil"/>
          <w:left w:val="nil"/>
          <w:bottom w:val="nil"/>
          <w:right w:val="nil"/>
          <w:between w:val="nil"/>
        </w:pBdr>
        <w:tabs>
          <w:tab w:val="left" w:pos="284"/>
          <w:tab w:val="left" w:pos="426"/>
        </w:tabs>
        <w:spacing w:line="280" w:lineRule="atLeast"/>
        <w:ind w:leftChars="0" w:left="284" w:firstLineChars="0" w:hanging="284"/>
        <w:jc w:val="both"/>
        <w:rPr>
          <w:rFonts w:asciiTheme="majorHAnsi" w:hAnsiTheme="majorHAnsi" w:cstheme="majorHAnsi"/>
          <w:sz w:val="21"/>
          <w:szCs w:val="21"/>
        </w:rPr>
      </w:pPr>
      <w:r w:rsidRPr="0029786D">
        <w:rPr>
          <w:rFonts w:asciiTheme="majorHAnsi" w:hAnsiTheme="majorHAnsi" w:cstheme="majorHAnsi"/>
          <w:b/>
          <w:bCs/>
          <w:sz w:val="21"/>
          <w:szCs w:val="21"/>
        </w:rPr>
        <w:t>Zamawiający</w:t>
      </w:r>
      <w:r w:rsidRPr="0029786D">
        <w:rPr>
          <w:rFonts w:asciiTheme="majorHAnsi" w:hAnsiTheme="majorHAnsi" w:cstheme="majorHAnsi"/>
          <w:sz w:val="21"/>
          <w:szCs w:val="21"/>
        </w:rPr>
        <w:t xml:space="preserve"> powinien zgłosić </w:t>
      </w:r>
      <w:r w:rsidRPr="0029786D">
        <w:rPr>
          <w:rFonts w:asciiTheme="majorHAnsi" w:hAnsiTheme="majorHAnsi" w:cstheme="majorHAnsi"/>
          <w:b/>
          <w:bCs/>
          <w:sz w:val="21"/>
          <w:szCs w:val="21"/>
        </w:rPr>
        <w:t>Wykonawcy</w:t>
      </w:r>
      <w:r w:rsidRPr="0029786D">
        <w:rPr>
          <w:rFonts w:asciiTheme="majorHAnsi" w:hAnsiTheme="majorHAnsi" w:cstheme="majorHAnsi"/>
          <w:sz w:val="21"/>
          <w:szCs w:val="21"/>
        </w:rPr>
        <w:t xml:space="preserve"> lub OSD wszelkie przerwy w dostarczaniu energii elektrycznej lub jej niewłaściwe parametry niezwłocznie, nie później jednak niż w terminie 3 dni od </w:t>
      </w:r>
      <w:r w:rsidR="000E630B" w:rsidRPr="0029786D">
        <w:rPr>
          <w:rFonts w:asciiTheme="majorHAnsi" w:hAnsiTheme="majorHAnsi" w:cstheme="majorHAnsi"/>
          <w:sz w:val="21"/>
          <w:szCs w:val="21"/>
        </w:rPr>
        <w:t>powzięcia wiadomości</w:t>
      </w:r>
      <w:r w:rsidRPr="0029786D">
        <w:rPr>
          <w:rFonts w:asciiTheme="majorHAnsi" w:hAnsiTheme="majorHAnsi" w:cstheme="majorHAnsi"/>
          <w:sz w:val="21"/>
          <w:szCs w:val="21"/>
        </w:rPr>
        <w:t xml:space="preserve"> o tych okolicznościach, pod rygorem utraty roszczeń z tego tytułu. </w:t>
      </w:r>
    </w:p>
    <w:p w14:paraId="153FC56B" w14:textId="34666DBD" w:rsidR="00FD24E8" w:rsidRPr="0029786D" w:rsidRDefault="00FD24E8" w:rsidP="0029786D">
      <w:pPr>
        <w:pStyle w:val="Akapitzlist"/>
        <w:numPr>
          <w:ilvl w:val="0"/>
          <w:numId w:val="4"/>
        </w:numPr>
        <w:pBdr>
          <w:top w:val="nil"/>
          <w:left w:val="nil"/>
          <w:bottom w:val="nil"/>
          <w:right w:val="nil"/>
          <w:between w:val="nil"/>
        </w:pBdr>
        <w:tabs>
          <w:tab w:val="left" w:pos="284"/>
          <w:tab w:val="left" w:pos="426"/>
        </w:tabs>
        <w:spacing w:line="280" w:lineRule="atLeast"/>
        <w:ind w:leftChars="0" w:left="284" w:firstLineChars="0" w:hanging="284"/>
        <w:jc w:val="both"/>
        <w:rPr>
          <w:rFonts w:asciiTheme="majorHAnsi" w:hAnsiTheme="majorHAnsi" w:cstheme="majorHAnsi"/>
          <w:sz w:val="21"/>
          <w:szCs w:val="21"/>
        </w:rPr>
      </w:pPr>
      <w:r w:rsidRPr="0029786D">
        <w:rPr>
          <w:rFonts w:asciiTheme="majorHAnsi" w:hAnsiTheme="majorHAnsi" w:cstheme="majorHAnsi"/>
          <w:sz w:val="21"/>
          <w:szCs w:val="21"/>
        </w:rPr>
        <w:t xml:space="preserve">Ze względów technicznych wstrzymanie dostarczania energii elektrycznej przez OSD do instalacji Prosumenta na zasadach określonych w Umowie skutkuje wstrzymaniem odbioru energii elektrycznej wytworzonej w </w:t>
      </w:r>
      <w:proofErr w:type="spellStart"/>
      <w:r w:rsidRPr="0029786D">
        <w:rPr>
          <w:rFonts w:asciiTheme="majorHAnsi" w:hAnsiTheme="majorHAnsi" w:cstheme="majorHAnsi"/>
          <w:sz w:val="21"/>
          <w:szCs w:val="21"/>
        </w:rPr>
        <w:t>Mikroinstalacji</w:t>
      </w:r>
      <w:proofErr w:type="spellEnd"/>
      <w:r w:rsidRPr="0029786D">
        <w:rPr>
          <w:rFonts w:asciiTheme="majorHAnsi" w:hAnsiTheme="majorHAnsi" w:cstheme="majorHAnsi"/>
          <w:sz w:val="21"/>
          <w:szCs w:val="21"/>
        </w:rPr>
        <w:t xml:space="preserve"> przez Prosumenta</w:t>
      </w:r>
      <w:r w:rsidRPr="0029786D">
        <w:rPr>
          <w:rFonts w:asciiTheme="majorHAnsi" w:hAnsiTheme="majorHAnsi" w:cstheme="majorHAnsi"/>
          <w:bCs/>
          <w:sz w:val="21"/>
          <w:szCs w:val="21"/>
        </w:rPr>
        <w:t>.</w:t>
      </w:r>
    </w:p>
    <w:p w14:paraId="41C26FBC" w14:textId="6E1DBE01" w:rsidR="00FD24E8" w:rsidRPr="0029786D" w:rsidRDefault="00FD24E8" w:rsidP="0029786D">
      <w:pPr>
        <w:pStyle w:val="Akapitzlist"/>
        <w:numPr>
          <w:ilvl w:val="0"/>
          <w:numId w:val="4"/>
        </w:numPr>
        <w:pBdr>
          <w:top w:val="nil"/>
          <w:left w:val="nil"/>
          <w:bottom w:val="nil"/>
          <w:right w:val="nil"/>
          <w:between w:val="nil"/>
        </w:pBdr>
        <w:tabs>
          <w:tab w:val="left" w:pos="284"/>
          <w:tab w:val="left" w:pos="426"/>
        </w:tabs>
        <w:spacing w:line="280" w:lineRule="atLeast"/>
        <w:ind w:leftChars="0" w:left="284" w:firstLineChars="0" w:hanging="284"/>
        <w:jc w:val="both"/>
        <w:rPr>
          <w:rFonts w:asciiTheme="majorHAnsi" w:hAnsiTheme="majorHAnsi" w:cstheme="majorHAnsi"/>
          <w:sz w:val="21"/>
          <w:szCs w:val="21"/>
        </w:rPr>
      </w:pPr>
      <w:r w:rsidRPr="0029786D">
        <w:rPr>
          <w:rFonts w:asciiTheme="majorHAnsi" w:hAnsiTheme="majorHAnsi" w:cstheme="majorHAnsi"/>
          <w:sz w:val="21"/>
          <w:szCs w:val="21"/>
        </w:rPr>
        <w:t xml:space="preserve">OSD wstrzymuje odbiór energii elektrycznej, jeżeli w wyniku przeprowadzonej kontroli stwierdzono, że instalacja </w:t>
      </w:r>
      <w:r w:rsidR="00854B14" w:rsidRPr="0029786D">
        <w:rPr>
          <w:rFonts w:asciiTheme="majorHAnsi" w:hAnsiTheme="majorHAnsi" w:cstheme="majorHAnsi"/>
          <w:sz w:val="21"/>
          <w:szCs w:val="21"/>
        </w:rPr>
        <w:t>OZE</w:t>
      </w:r>
      <w:r w:rsidRPr="0029786D">
        <w:rPr>
          <w:rFonts w:asciiTheme="majorHAnsi" w:hAnsiTheme="majorHAnsi" w:cstheme="majorHAnsi"/>
          <w:sz w:val="21"/>
          <w:szCs w:val="21"/>
        </w:rPr>
        <w:t xml:space="preserve"> stwarza bezpośrednie zagrożenie życia, zdrowia lub środowiska.</w:t>
      </w:r>
    </w:p>
    <w:p w14:paraId="3C65A45E" w14:textId="267EFBE8" w:rsidR="00936F8A" w:rsidRPr="0029786D" w:rsidRDefault="00936F8A" w:rsidP="0029786D">
      <w:pPr>
        <w:pStyle w:val="Akapitzlist"/>
        <w:numPr>
          <w:ilvl w:val="0"/>
          <w:numId w:val="4"/>
        </w:numPr>
        <w:pBdr>
          <w:top w:val="nil"/>
          <w:left w:val="nil"/>
          <w:bottom w:val="nil"/>
          <w:right w:val="nil"/>
          <w:between w:val="nil"/>
        </w:pBdr>
        <w:tabs>
          <w:tab w:val="left" w:pos="284"/>
          <w:tab w:val="left" w:pos="426"/>
        </w:tabs>
        <w:spacing w:line="280" w:lineRule="atLeast"/>
        <w:ind w:leftChars="0" w:left="284" w:firstLineChars="0" w:hanging="284"/>
        <w:jc w:val="both"/>
        <w:rPr>
          <w:rFonts w:asciiTheme="majorHAnsi" w:hAnsiTheme="majorHAnsi" w:cstheme="majorHAnsi"/>
          <w:sz w:val="21"/>
          <w:szCs w:val="21"/>
        </w:rPr>
      </w:pPr>
      <w:r w:rsidRPr="0029786D">
        <w:rPr>
          <w:rFonts w:asciiTheme="majorHAnsi" w:hAnsiTheme="majorHAnsi" w:cstheme="majorHAnsi"/>
          <w:sz w:val="21"/>
          <w:szCs w:val="21"/>
        </w:rPr>
        <w:t>Przywrócenie świadczenia usługi dystrybucji (cofnięcie ograniczenia, wznowienie świadczenia) następuje niezwłocznie po ustaniu przyczyny wstrzymania lub ograniczenia świadczenia usługi oraz usunięciu ewentualnych okoliczności (w tym przeszkód technicznych) spowodowanych przez to wstrzymanie lub ograniczenie bądź przez ich przyczynę, uniemożliwiających przywrócenie świadczenia usługi.</w:t>
      </w:r>
    </w:p>
    <w:p w14:paraId="36A46A5E" w14:textId="77777777" w:rsidR="00C75DD5" w:rsidRPr="0029786D" w:rsidRDefault="00C75DD5" w:rsidP="0029786D">
      <w:pPr>
        <w:pBdr>
          <w:top w:val="nil"/>
          <w:left w:val="nil"/>
          <w:bottom w:val="nil"/>
          <w:right w:val="nil"/>
          <w:between w:val="nil"/>
        </w:pBdr>
        <w:spacing w:line="280" w:lineRule="atLeast"/>
        <w:ind w:left="0" w:hanging="2"/>
        <w:jc w:val="center"/>
        <w:rPr>
          <w:rFonts w:asciiTheme="majorHAnsi" w:hAnsiTheme="majorHAnsi" w:cstheme="majorHAnsi"/>
          <w:b/>
          <w:sz w:val="21"/>
          <w:szCs w:val="21"/>
        </w:rPr>
      </w:pPr>
    </w:p>
    <w:p w14:paraId="00000080" w14:textId="0A4C92B2" w:rsidR="00776931" w:rsidRPr="0029786D" w:rsidRDefault="00F555EC" w:rsidP="0029786D">
      <w:pPr>
        <w:pBdr>
          <w:top w:val="nil"/>
          <w:left w:val="nil"/>
          <w:bottom w:val="nil"/>
          <w:right w:val="nil"/>
          <w:between w:val="nil"/>
        </w:pBdr>
        <w:spacing w:line="280" w:lineRule="atLeast"/>
        <w:ind w:left="0" w:hanging="2"/>
        <w:jc w:val="center"/>
        <w:rPr>
          <w:rFonts w:asciiTheme="majorHAnsi" w:hAnsiTheme="majorHAnsi" w:cstheme="majorHAnsi"/>
          <w:sz w:val="21"/>
          <w:szCs w:val="21"/>
        </w:rPr>
      </w:pPr>
      <w:r w:rsidRPr="0029786D">
        <w:rPr>
          <w:rFonts w:asciiTheme="majorHAnsi" w:hAnsiTheme="majorHAnsi" w:cstheme="majorHAnsi"/>
          <w:b/>
          <w:sz w:val="21"/>
          <w:szCs w:val="21"/>
        </w:rPr>
        <w:t>Ceny i stawki opłat</w:t>
      </w:r>
    </w:p>
    <w:p w14:paraId="00000081" w14:textId="77777777" w:rsidR="00776931" w:rsidRPr="0029786D" w:rsidRDefault="00F555EC" w:rsidP="0029786D">
      <w:pPr>
        <w:pBdr>
          <w:top w:val="nil"/>
          <w:left w:val="nil"/>
          <w:bottom w:val="nil"/>
          <w:right w:val="nil"/>
          <w:between w:val="nil"/>
        </w:pBdr>
        <w:spacing w:line="280" w:lineRule="atLeast"/>
        <w:ind w:left="0" w:hanging="2"/>
        <w:jc w:val="center"/>
        <w:rPr>
          <w:rFonts w:asciiTheme="majorHAnsi" w:hAnsiTheme="majorHAnsi" w:cstheme="majorHAnsi"/>
          <w:sz w:val="21"/>
          <w:szCs w:val="21"/>
        </w:rPr>
      </w:pPr>
      <w:r w:rsidRPr="0029786D">
        <w:rPr>
          <w:rFonts w:asciiTheme="majorHAnsi" w:hAnsiTheme="majorHAnsi" w:cstheme="majorHAnsi"/>
          <w:b/>
          <w:sz w:val="21"/>
          <w:szCs w:val="21"/>
        </w:rPr>
        <w:t>§ 7</w:t>
      </w:r>
      <w:bookmarkStart w:id="0" w:name="bookmark=id.gjdgxs" w:colFirst="0" w:colLast="0"/>
      <w:bookmarkEnd w:id="0"/>
    </w:p>
    <w:p w14:paraId="033A693F" w14:textId="5ED9672C" w:rsidR="00B12B91" w:rsidRPr="0029786D" w:rsidRDefault="00F555EC" w:rsidP="0029786D">
      <w:pPr>
        <w:numPr>
          <w:ilvl w:val="0"/>
          <w:numId w:val="15"/>
        </w:numPr>
        <w:pBdr>
          <w:top w:val="nil"/>
          <w:left w:val="nil"/>
          <w:bottom w:val="nil"/>
          <w:right w:val="nil"/>
          <w:between w:val="nil"/>
        </w:pBdr>
        <w:tabs>
          <w:tab w:val="left" w:pos="284"/>
        </w:tabs>
        <w:spacing w:line="280" w:lineRule="atLeast"/>
        <w:ind w:leftChars="0" w:left="284" w:firstLineChars="0" w:hanging="284"/>
        <w:jc w:val="both"/>
        <w:rPr>
          <w:rFonts w:asciiTheme="majorHAnsi" w:hAnsiTheme="majorHAnsi" w:cstheme="majorHAnsi"/>
          <w:sz w:val="21"/>
          <w:szCs w:val="21"/>
        </w:rPr>
      </w:pPr>
      <w:r w:rsidRPr="0029786D">
        <w:rPr>
          <w:rFonts w:asciiTheme="majorHAnsi" w:hAnsiTheme="majorHAnsi" w:cstheme="majorHAnsi"/>
          <w:sz w:val="21"/>
          <w:szCs w:val="21"/>
        </w:rPr>
        <w:t xml:space="preserve">Wynagrodzenie </w:t>
      </w:r>
      <w:r w:rsidRPr="0029786D">
        <w:rPr>
          <w:rFonts w:asciiTheme="majorHAnsi" w:hAnsiTheme="majorHAnsi" w:cstheme="majorHAnsi"/>
          <w:b/>
          <w:sz w:val="21"/>
          <w:szCs w:val="21"/>
        </w:rPr>
        <w:t>Wykonawcy</w:t>
      </w:r>
      <w:r w:rsidRPr="0029786D">
        <w:rPr>
          <w:rFonts w:asciiTheme="majorHAnsi" w:hAnsiTheme="majorHAnsi" w:cstheme="majorHAnsi"/>
          <w:sz w:val="21"/>
          <w:szCs w:val="21"/>
        </w:rPr>
        <w:t xml:space="preserve"> z tytułu realizacji Umowy obliczane będzie jako suma opłat za </w:t>
      </w:r>
      <w:r w:rsidR="004C5ADC" w:rsidRPr="0029786D">
        <w:rPr>
          <w:rFonts w:asciiTheme="majorHAnsi" w:hAnsiTheme="majorHAnsi" w:cstheme="majorHAnsi"/>
          <w:sz w:val="21"/>
          <w:szCs w:val="21"/>
        </w:rPr>
        <w:t xml:space="preserve">pobraną </w:t>
      </w:r>
      <w:r w:rsidRPr="0029786D">
        <w:rPr>
          <w:rFonts w:asciiTheme="majorHAnsi" w:hAnsiTheme="majorHAnsi" w:cstheme="majorHAnsi"/>
          <w:sz w:val="21"/>
          <w:szCs w:val="21"/>
        </w:rPr>
        <w:t xml:space="preserve">energię elektryczną (wg stawek przedstawionych w Formularzu cenowym) oraz opłat dystrybucyjnych (wg obowiązujących </w:t>
      </w:r>
      <w:r w:rsidR="00616067" w:rsidRPr="0029786D">
        <w:rPr>
          <w:rFonts w:asciiTheme="majorHAnsi" w:hAnsiTheme="majorHAnsi" w:cstheme="majorHAnsi"/>
          <w:sz w:val="21"/>
          <w:szCs w:val="21"/>
        </w:rPr>
        <w:t xml:space="preserve">w danym okresie </w:t>
      </w:r>
      <w:r w:rsidRPr="0029786D">
        <w:rPr>
          <w:rFonts w:asciiTheme="majorHAnsi" w:hAnsiTheme="majorHAnsi" w:cstheme="majorHAnsi"/>
          <w:sz w:val="21"/>
          <w:szCs w:val="21"/>
        </w:rPr>
        <w:t>stawek Taryfy OSD)</w:t>
      </w:r>
      <w:r w:rsidR="00D1348E" w:rsidRPr="0029786D">
        <w:rPr>
          <w:rFonts w:asciiTheme="majorHAnsi" w:hAnsiTheme="majorHAnsi" w:cstheme="majorHAnsi"/>
          <w:sz w:val="21"/>
          <w:szCs w:val="21"/>
        </w:rPr>
        <w:t>.</w:t>
      </w:r>
      <w:r w:rsidR="009358E0" w:rsidRPr="0029786D">
        <w:rPr>
          <w:rFonts w:asciiTheme="majorHAnsi" w:hAnsiTheme="majorHAnsi" w:cstheme="majorHAnsi"/>
          <w:sz w:val="21"/>
          <w:szCs w:val="21"/>
        </w:rPr>
        <w:t xml:space="preserve"> </w:t>
      </w:r>
      <w:r w:rsidR="00B12B91" w:rsidRPr="0029786D">
        <w:rPr>
          <w:rFonts w:asciiTheme="majorHAnsi" w:hAnsiTheme="majorHAnsi" w:cstheme="majorHAnsi"/>
          <w:sz w:val="21"/>
          <w:szCs w:val="21"/>
        </w:rPr>
        <w:t>Stawk</w:t>
      </w:r>
      <w:r w:rsidR="00854B14" w:rsidRPr="0029786D">
        <w:rPr>
          <w:rFonts w:asciiTheme="majorHAnsi" w:hAnsiTheme="majorHAnsi" w:cstheme="majorHAnsi"/>
          <w:sz w:val="21"/>
          <w:szCs w:val="21"/>
        </w:rPr>
        <w:t>a</w:t>
      </w:r>
      <w:r w:rsidR="00B12B91" w:rsidRPr="0029786D">
        <w:rPr>
          <w:rFonts w:asciiTheme="majorHAnsi" w:hAnsiTheme="majorHAnsi" w:cstheme="majorHAnsi"/>
          <w:sz w:val="21"/>
          <w:szCs w:val="21"/>
        </w:rPr>
        <w:t xml:space="preserve"> jednostkow</w:t>
      </w:r>
      <w:r w:rsidR="00854B14" w:rsidRPr="0029786D">
        <w:rPr>
          <w:rFonts w:asciiTheme="majorHAnsi" w:hAnsiTheme="majorHAnsi" w:cstheme="majorHAnsi"/>
          <w:sz w:val="21"/>
          <w:szCs w:val="21"/>
        </w:rPr>
        <w:t>a</w:t>
      </w:r>
      <w:r w:rsidR="00B12B91" w:rsidRPr="0029786D">
        <w:rPr>
          <w:rFonts w:asciiTheme="majorHAnsi" w:hAnsiTheme="majorHAnsi" w:cstheme="majorHAnsi"/>
          <w:sz w:val="21"/>
          <w:szCs w:val="21"/>
        </w:rPr>
        <w:t xml:space="preserve"> za kWh energii elektrycznej przedstawion</w:t>
      </w:r>
      <w:r w:rsidR="0029786D" w:rsidRPr="0029786D">
        <w:rPr>
          <w:rFonts w:asciiTheme="majorHAnsi" w:hAnsiTheme="majorHAnsi" w:cstheme="majorHAnsi"/>
          <w:sz w:val="21"/>
          <w:szCs w:val="21"/>
        </w:rPr>
        <w:t>a</w:t>
      </w:r>
      <w:r w:rsidR="00B12B91" w:rsidRPr="0029786D">
        <w:rPr>
          <w:rFonts w:asciiTheme="majorHAnsi" w:hAnsiTheme="majorHAnsi" w:cstheme="majorHAnsi"/>
          <w:sz w:val="21"/>
          <w:szCs w:val="21"/>
        </w:rPr>
        <w:t xml:space="preserve"> przez Wykonawcę w Formularzu cenowym:</w:t>
      </w:r>
    </w:p>
    <w:p w14:paraId="5A73CCF5" w14:textId="2EAB8C7F" w:rsidR="00B12B91" w:rsidRPr="0029786D" w:rsidRDefault="00B12B91" w:rsidP="0029786D">
      <w:pPr>
        <w:pBdr>
          <w:top w:val="nil"/>
          <w:left w:val="nil"/>
          <w:bottom w:val="nil"/>
          <w:right w:val="nil"/>
          <w:between w:val="nil"/>
        </w:pBdr>
        <w:tabs>
          <w:tab w:val="left" w:pos="284"/>
        </w:tabs>
        <w:spacing w:line="280" w:lineRule="atLeast"/>
        <w:ind w:leftChars="0" w:left="0" w:firstLineChars="0" w:firstLine="284"/>
        <w:jc w:val="both"/>
        <w:rPr>
          <w:rFonts w:asciiTheme="majorHAnsi" w:hAnsiTheme="majorHAnsi" w:cstheme="majorHAnsi"/>
          <w:sz w:val="21"/>
          <w:szCs w:val="21"/>
        </w:rPr>
      </w:pPr>
      <w:r w:rsidRPr="0029786D">
        <w:rPr>
          <w:rFonts w:asciiTheme="majorHAnsi" w:hAnsiTheme="majorHAnsi" w:cstheme="majorHAnsi"/>
          <w:sz w:val="21"/>
          <w:szCs w:val="21"/>
        </w:rPr>
        <w:t xml:space="preserve">netto </w:t>
      </w:r>
      <w:r w:rsidRPr="0029786D">
        <w:rPr>
          <w:rFonts w:asciiTheme="majorHAnsi" w:hAnsiTheme="majorHAnsi" w:cstheme="majorHAnsi"/>
          <w:sz w:val="21"/>
          <w:szCs w:val="21"/>
          <w:highlight w:val="lightGray"/>
        </w:rPr>
        <w:t>_____</w:t>
      </w:r>
      <w:r w:rsidRPr="0029786D">
        <w:rPr>
          <w:rFonts w:asciiTheme="majorHAnsi" w:hAnsiTheme="majorHAnsi" w:cstheme="majorHAnsi"/>
          <w:sz w:val="21"/>
          <w:szCs w:val="21"/>
        </w:rPr>
        <w:t xml:space="preserve"> zł/kWh</w:t>
      </w:r>
    </w:p>
    <w:p w14:paraId="00000082" w14:textId="18B6BBAF" w:rsidR="00776931" w:rsidRPr="0029786D" w:rsidRDefault="009358E0" w:rsidP="0029786D">
      <w:pPr>
        <w:pBdr>
          <w:top w:val="nil"/>
          <w:left w:val="nil"/>
          <w:bottom w:val="nil"/>
          <w:right w:val="nil"/>
          <w:between w:val="nil"/>
        </w:pBdr>
        <w:tabs>
          <w:tab w:val="left" w:pos="284"/>
        </w:tabs>
        <w:spacing w:line="280" w:lineRule="atLeast"/>
        <w:ind w:leftChars="0" w:left="271" w:firstLineChars="0" w:firstLine="0"/>
        <w:jc w:val="both"/>
        <w:rPr>
          <w:rFonts w:asciiTheme="majorHAnsi" w:hAnsiTheme="majorHAnsi" w:cstheme="majorHAnsi"/>
          <w:sz w:val="21"/>
          <w:szCs w:val="21"/>
        </w:rPr>
      </w:pPr>
      <w:r w:rsidRPr="0029786D">
        <w:rPr>
          <w:rFonts w:asciiTheme="majorHAnsi" w:hAnsiTheme="majorHAnsi" w:cstheme="majorHAnsi"/>
          <w:sz w:val="21"/>
          <w:szCs w:val="21"/>
        </w:rPr>
        <w:t xml:space="preserve">ma charakter niezmienny, z zastrzeżeniem zapisów </w:t>
      </w:r>
      <w:r w:rsidR="007C3452" w:rsidRPr="0029786D">
        <w:rPr>
          <w:rFonts w:asciiTheme="majorHAnsi" w:hAnsiTheme="majorHAnsi" w:cstheme="majorHAnsi"/>
          <w:sz w:val="21"/>
          <w:szCs w:val="21"/>
        </w:rPr>
        <w:t xml:space="preserve"> </w:t>
      </w:r>
      <w:r w:rsidRPr="0029786D">
        <w:rPr>
          <w:rFonts w:asciiTheme="majorHAnsi" w:hAnsiTheme="majorHAnsi" w:cstheme="majorHAnsi"/>
          <w:sz w:val="21"/>
          <w:szCs w:val="21"/>
        </w:rPr>
        <w:t>§1</w:t>
      </w:r>
      <w:r w:rsidR="00D35712" w:rsidRPr="0029786D">
        <w:rPr>
          <w:rFonts w:asciiTheme="majorHAnsi" w:hAnsiTheme="majorHAnsi" w:cstheme="majorHAnsi"/>
          <w:sz w:val="21"/>
          <w:szCs w:val="21"/>
        </w:rPr>
        <w:t>1</w:t>
      </w:r>
      <w:r w:rsidRPr="0029786D">
        <w:rPr>
          <w:rFonts w:asciiTheme="majorHAnsi" w:hAnsiTheme="majorHAnsi" w:cstheme="majorHAnsi"/>
          <w:sz w:val="21"/>
          <w:szCs w:val="21"/>
        </w:rPr>
        <w:t xml:space="preserve"> Umowy.</w:t>
      </w:r>
    </w:p>
    <w:p w14:paraId="55EE4057" w14:textId="75F5AF2D" w:rsidR="00D8590A" w:rsidRPr="0029786D" w:rsidRDefault="00F555EC" w:rsidP="0029786D">
      <w:pPr>
        <w:numPr>
          <w:ilvl w:val="0"/>
          <w:numId w:val="15"/>
        </w:numPr>
        <w:pBdr>
          <w:top w:val="nil"/>
          <w:left w:val="nil"/>
          <w:bottom w:val="nil"/>
          <w:right w:val="nil"/>
          <w:between w:val="nil"/>
        </w:pBdr>
        <w:tabs>
          <w:tab w:val="left" w:pos="284"/>
        </w:tabs>
        <w:spacing w:line="280" w:lineRule="atLeast"/>
        <w:ind w:left="271" w:hangingChars="130" w:hanging="273"/>
        <w:jc w:val="both"/>
        <w:rPr>
          <w:rFonts w:asciiTheme="majorHAnsi" w:hAnsiTheme="majorHAnsi" w:cstheme="majorHAnsi"/>
          <w:strike/>
          <w:sz w:val="21"/>
          <w:szCs w:val="21"/>
        </w:rPr>
      </w:pPr>
      <w:r w:rsidRPr="0029786D">
        <w:rPr>
          <w:rFonts w:asciiTheme="majorHAnsi" w:hAnsiTheme="majorHAnsi" w:cstheme="majorHAnsi"/>
          <w:color w:val="000000"/>
          <w:sz w:val="21"/>
          <w:szCs w:val="21"/>
        </w:rPr>
        <w:t xml:space="preserve">Opłata za </w:t>
      </w:r>
      <w:r w:rsidR="00777734" w:rsidRPr="0029786D">
        <w:rPr>
          <w:rFonts w:asciiTheme="majorHAnsi" w:hAnsiTheme="majorHAnsi" w:cstheme="majorHAnsi"/>
          <w:color w:val="000000"/>
          <w:sz w:val="21"/>
          <w:szCs w:val="21"/>
        </w:rPr>
        <w:t xml:space="preserve">pobraną </w:t>
      </w:r>
      <w:r w:rsidRPr="0029786D">
        <w:rPr>
          <w:rFonts w:asciiTheme="majorHAnsi" w:hAnsiTheme="majorHAnsi" w:cstheme="majorHAnsi"/>
          <w:color w:val="000000"/>
          <w:sz w:val="21"/>
          <w:szCs w:val="21"/>
        </w:rPr>
        <w:t xml:space="preserve">energię elektryczną wyliczana będzie jako iloczyn ilości energii elektrycznej (ustalonej na podstawie danych o zużyciu udostępnionych </w:t>
      </w:r>
      <w:r w:rsidRPr="0029786D">
        <w:rPr>
          <w:rFonts w:asciiTheme="majorHAnsi" w:hAnsiTheme="majorHAnsi" w:cstheme="majorHAnsi"/>
          <w:b/>
          <w:color w:val="000000"/>
          <w:sz w:val="21"/>
          <w:szCs w:val="21"/>
        </w:rPr>
        <w:t>Wykonawcy</w:t>
      </w:r>
      <w:r w:rsidRPr="0029786D">
        <w:rPr>
          <w:rFonts w:asciiTheme="majorHAnsi" w:hAnsiTheme="majorHAnsi" w:cstheme="majorHAnsi"/>
          <w:color w:val="000000"/>
          <w:sz w:val="21"/>
          <w:szCs w:val="21"/>
        </w:rPr>
        <w:t xml:space="preserve"> przez OSD) oraz ceny jednostkowej netto energii elektrycznej (zgodnie ze złożoną Ofertą) powiększony o należny podatek </w:t>
      </w:r>
      <w:r w:rsidRPr="0029786D">
        <w:rPr>
          <w:rFonts w:asciiTheme="majorHAnsi" w:hAnsiTheme="majorHAnsi" w:cstheme="majorHAnsi"/>
          <w:sz w:val="21"/>
          <w:szCs w:val="21"/>
        </w:rPr>
        <w:t>VAT</w:t>
      </w:r>
      <w:r w:rsidR="00CB3027" w:rsidRPr="0029786D">
        <w:rPr>
          <w:rFonts w:asciiTheme="majorHAnsi" w:hAnsiTheme="majorHAnsi" w:cstheme="majorHAnsi"/>
          <w:sz w:val="21"/>
          <w:szCs w:val="21"/>
        </w:rPr>
        <w:t>, z zastrzeżeniem zapisów ust.4 poniżej</w:t>
      </w:r>
      <w:r w:rsidR="00156281" w:rsidRPr="0029786D">
        <w:rPr>
          <w:rFonts w:asciiTheme="majorHAnsi" w:hAnsiTheme="majorHAnsi" w:cstheme="majorHAnsi"/>
          <w:sz w:val="21"/>
          <w:szCs w:val="21"/>
        </w:rPr>
        <w:t>.</w:t>
      </w:r>
    </w:p>
    <w:p w14:paraId="00000084" w14:textId="3EAAEEFD" w:rsidR="00776931" w:rsidRPr="0029786D" w:rsidRDefault="00F555EC" w:rsidP="0029786D">
      <w:pPr>
        <w:numPr>
          <w:ilvl w:val="0"/>
          <w:numId w:val="15"/>
        </w:numPr>
        <w:pBdr>
          <w:top w:val="nil"/>
          <w:left w:val="nil"/>
          <w:bottom w:val="nil"/>
          <w:right w:val="nil"/>
          <w:between w:val="nil"/>
        </w:pBdr>
        <w:tabs>
          <w:tab w:val="left" w:pos="284"/>
        </w:tabs>
        <w:spacing w:line="280" w:lineRule="atLeast"/>
        <w:ind w:left="271" w:hangingChars="130" w:hanging="27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Przewidywane łączne wynagrodzenie </w:t>
      </w:r>
      <w:r w:rsidRPr="0029786D">
        <w:rPr>
          <w:rFonts w:asciiTheme="majorHAnsi" w:hAnsiTheme="majorHAnsi" w:cstheme="majorHAnsi"/>
          <w:b/>
          <w:color w:val="000000"/>
          <w:sz w:val="21"/>
          <w:szCs w:val="21"/>
        </w:rPr>
        <w:t>Wykonawcy</w:t>
      </w:r>
      <w:r w:rsidRPr="0029786D">
        <w:rPr>
          <w:rFonts w:asciiTheme="majorHAnsi" w:hAnsiTheme="majorHAnsi" w:cstheme="majorHAnsi"/>
          <w:color w:val="000000"/>
          <w:sz w:val="21"/>
          <w:szCs w:val="21"/>
        </w:rPr>
        <w:t xml:space="preserve"> w odniesieniu do wszystkich PPE objętych </w:t>
      </w:r>
      <w:r w:rsidR="007C3452" w:rsidRPr="0029786D">
        <w:rPr>
          <w:rFonts w:asciiTheme="majorHAnsi" w:hAnsiTheme="majorHAnsi" w:cstheme="majorHAnsi"/>
          <w:color w:val="000000"/>
          <w:sz w:val="21"/>
          <w:szCs w:val="21"/>
        </w:rPr>
        <w:t>U</w:t>
      </w:r>
      <w:r w:rsidRPr="0029786D">
        <w:rPr>
          <w:rFonts w:asciiTheme="majorHAnsi" w:hAnsiTheme="majorHAnsi" w:cstheme="majorHAnsi"/>
          <w:color w:val="000000"/>
          <w:sz w:val="21"/>
          <w:szCs w:val="21"/>
        </w:rPr>
        <w:t xml:space="preserve">mową w okresie realizacji Umowy wyniesie brutto </w:t>
      </w:r>
      <w:r w:rsidRPr="0029786D">
        <w:rPr>
          <w:rFonts w:asciiTheme="majorHAnsi" w:hAnsiTheme="majorHAnsi" w:cstheme="majorHAnsi"/>
          <w:b/>
          <w:color w:val="000000"/>
          <w:sz w:val="21"/>
          <w:szCs w:val="21"/>
          <w:highlight w:val="lightGray"/>
        </w:rPr>
        <w:t>____</w:t>
      </w:r>
      <w:r w:rsidRPr="0029786D">
        <w:rPr>
          <w:rFonts w:asciiTheme="majorHAnsi" w:hAnsiTheme="majorHAnsi" w:cstheme="majorHAnsi"/>
          <w:b/>
          <w:color w:val="000000"/>
          <w:sz w:val="21"/>
          <w:szCs w:val="21"/>
        </w:rPr>
        <w:t xml:space="preserve"> zł </w:t>
      </w:r>
      <w:r w:rsidRPr="0029786D">
        <w:rPr>
          <w:rFonts w:asciiTheme="majorHAnsi" w:hAnsiTheme="majorHAnsi" w:cstheme="majorHAnsi"/>
          <w:color w:val="000000"/>
          <w:sz w:val="21"/>
          <w:szCs w:val="21"/>
        </w:rPr>
        <w:t xml:space="preserve">(słownie złotych brutto </w:t>
      </w:r>
      <w:r w:rsidRPr="0029786D">
        <w:rPr>
          <w:rFonts w:asciiTheme="majorHAnsi" w:hAnsiTheme="majorHAnsi" w:cstheme="majorHAnsi"/>
          <w:color w:val="000000"/>
          <w:sz w:val="21"/>
          <w:szCs w:val="21"/>
          <w:highlight w:val="lightGray"/>
        </w:rPr>
        <w:t>____/</w:t>
      </w:r>
      <w:r w:rsidRPr="0029786D">
        <w:rPr>
          <w:rFonts w:asciiTheme="majorHAnsi" w:hAnsiTheme="majorHAnsi" w:cstheme="majorHAnsi"/>
          <w:color w:val="000000"/>
          <w:sz w:val="21"/>
          <w:szCs w:val="21"/>
        </w:rPr>
        <w:t>100), z tego</w:t>
      </w:r>
    </w:p>
    <w:p w14:paraId="00000085" w14:textId="77777777" w:rsidR="00776931" w:rsidRPr="0029786D" w:rsidRDefault="00F555EC" w:rsidP="0029786D">
      <w:pPr>
        <w:numPr>
          <w:ilvl w:val="0"/>
          <w:numId w:val="3"/>
        </w:numPr>
        <w:pBdr>
          <w:top w:val="nil"/>
          <w:left w:val="nil"/>
          <w:bottom w:val="nil"/>
          <w:right w:val="nil"/>
          <w:between w:val="nil"/>
        </w:pBdr>
        <w:tabs>
          <w:tab w:val="left" w:pos="567"/>
          <w:tab w:val="left" w:pos="851"/>
        </w:tabs>
        <w:spacing w:line="280" w:lineRule="atLeast"/>
        <w:ind w:leftChars="129" w:left="284" w:firstLineChars="0" w:firstLine="0"/>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za energię elektryczną </w:t>
      </w:r>
      <w:r w:rsidRPr="0029786D">
        <w:rPr>
          <w:rFonts w:asciiTheme="majorHAnsi" w:hAnsiTheme="majorHAnsi" w:cstheme="majorHAnsi"/>
          <w:color w:val="000000"/>
          <w:sz w:val="21"/>
          <w:szCs w:val="21"/>
          <w:highlight w:val="lightGray"/>
        </w:rPr>
        <w:t>_____</w:t>
      </w:r>
      <w:r w:rsidRPr="0029786D">
        <w:rPr>
          <w:rFonts w:asciiTheme="majorHAnsi" w:hAnsiTheme="majorHAnsi" w:cstheme="majorHAnsi"/>
          <w:color w:val="000000"/>
          <w:sz w:val="21"/>
          <w:szCs w:val="21"/>
        </w:rPr>
        <w:t xml:space="preserve">zł </w:t>
      </w:r>
    </w:p>
    <w:p w14:paraId="00000086" w14:textId="77777777" w:rsidR="00776931" w:rsidRPr="0029786D" w:rsidRDefault="00F555EC" w:rsidP="0029786D">
      <w:pPr>
        <w:numPr>
          <w:ilvl w:val="0"/>
          <w:numId w:val="3"/>
        </w:numPr>
        <w:pBdr>
          <w:top w:val="nil"/>
          <w:left w:val="nil"/>
          <w:bottom w:val="nil"/>
          <w:right w:val="nil"/>
          <w:between w:val="nil"/>
        </w:pBdr>
        <w:tabs>
          <w:tab w:val="left" w:pos="567"/>
          <w:tab w:val="left" w:pos="851"/>
        </w:tabs>
        <w:spacing w:line="280" w:lineRule="atLeast"/>
        <w:ind w:leftChars="129" w:left="284" w:firstLineChars="0" w:firstLine="0"/>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za usługi dystrybucji </w:t>
      </w:r>
      <w:r w:rsidRPr="0029786D">
        <w:rPr>
          <w:rFonts w:asciiTheme="majorHAnsi" w:hAnsiTheme="majorHAnsi" w:cstheme="majorHAnsi"/>
          <w:color w:val="000000"/>
          <w:sz w:val="21"/>
          <w:szCs w:val="21"/>
          <w:highlight w:val="lightGray"/>
        </w:rPr>
        <w:t>_______</w:t>
      </w:r>
      <w:r w:rsidRPr="0029786D">
        <w:rPr>
          <w:rFonts w:asciiTheme="majorHAnsi" w:hAnsiTheme="majorHAnsi" w:cstheme="majorHAnsi"/>
          <w:color w:val="000000"/>
          <w:sz w:val="21"/>
          <w:szCs w:val="21"/>
        </w:rPr>
        <w:t>zł.</w:t>
      </w:r>
    </w:p>
    <w:p w14:paraId="50ABFE4E" w14:textId="77777777" w:rsidR="00777734" w:rsidRPr="0029786D" w:rsidRDefault="00777734" w:rsidP="0029786D">
      <w:pPr>
        <w:numPr>
          <w:ilvl w:val="0"/>
          <w:numId w:val="15"/>
        </w:numPr>
        <w:pBdr>
          <w:top w:val="nil"/>
          <w:left w:val="nil"/>
          <w:bottom w:val="nil"/>
          <w:right w:val="nil"/>
          <w:between w:val="nil"/>
        </w:pBdr>
        <w:tabs>
          <w:tab w:val="left" w:pos="284"/>
          <w:tab w:val="left" w:pos="567"/>
        </w:tabs>
        <w:spacing w:line="280" w:lineRule="atLeast"/>
        <w:ind w:left="271" w:hangingChars="130" w:hanging="273"/>
        <w:jc w:val="both"/>
        <w:rPr>
          <w:rFonts w:asciiTheme="majorHAnsi" w:hAnsiTheme="majorHAnsi" w:cstheme="majorHAnsi"/>
          <w:sz w:val="21"/>
          <w:szCs w:val="21"/>
        </w:rPr>
      </w:pPr>
      <w:r w:rsidRPr="0029786D">
        <w:rPr>
          <w:rFonts w:asciiTheme="majorHAnsi" w:hAnsiTheme="majorHAnsi" w:cstheme="majorHAnsi"/>
          <w:sz w:val="21"/>
          <w:szCs w:val="21"/>
        </w:rPr>
        <w:t xml:space="preserve">Zmiana stawki podatku akcyzowego / podatku od towarów i usług nie wymaga aneksowania Umowy i nie daje uprawnienia do wypowiedzenia Umowy przez </w:t>
      </w:r>
      <w:r w:rsidRPr="0029786D">
        <w:rPr>
          <w:rFonts w:asciiTheme="majorHAnsi" w:hAnsiTheme="majorHAnsi" w:cstheme="majorHAnsi"/>
          <w:bCs/>
          <w:sz w:val="21"/>
          <w:szCs w:val="21"/>
        </w:rPr>
        <w:t>którąkolwiek ze Stron</w:t>
      </w:r>
      <w:r w:rsidRPr="0029786D">
        <w:rPr>
          <w:rFonts w:asciiTheme="majorHAnsi" w:hAnsiTheme="majorHAnsi" w:cstheme="majorHAnsi"/>
          <w:sz w:val="21"/>
          <w:szCs w:val="21"/>
        </w:rPr>
        <w:t xml:space="preserve">. </w:t>
      </w:r>
    </w:p>
    <w:p w14:paraId="0000008C" w14:textId="77777777" w:rsidR="00776931" w:rsidRPr="0029786D" w:rsidRDefault="00776931" w:rsidP="0029786D">
      <w:pPr>
        <w:pBdr>
          <w:top w:val="nil"/>
          <w:left w:val="nil"/>
          <w:bottom w:val="nil"/>
          <w:right w:val="nil"/>
          <w:between w:val="nil"/>
        </w:pBdr>
        <w:tabs>
          <w:tab w:val="left" w:pos="284"/>
          <w:tab w:val="left" w:pos="567"/>
        </w:tabs>
        <w:spacing w:line="280" w:lineRule="atLeast"/>
        <w:ind w:left="271" w:hangingChars="130" w:hanging="273"/>
        <w:jc w:val="both"/>
        <w:rPr>
          <w:rFonts w:asciiTheme="majorHAnsi" w:hAnsiTheme="majorHAnsi" w:cstheme="majorHAnsi"/>
          <w:color w:val="000000"/>
          <w:sz w:val="21"/>
          <w:szCs w:val="21"/>
        </w:rPr>
      </w:pPr>
    </w:p>
    <w:p w14:paraId="0000008E" w14:textId="77777777" w:rsidR="00776931" w:rsidRPr="0029786D" w:rsidRDefault="00F555EC" w:rsidP="0029786D">
      <w:pPr>
        <w:pBdr>
          <w:top w:val="nil"/>
          <w:left w:val="nil"/>
          <w:bottom w:val="nil"/>
          <w:right w:val="nil"/>
          <w:between w:val="nil"/>
        </w:pBdr>
        <w:tabs>
          <w:tab w:val="left" w:pos="284"/>
          <w:tab w:val="left" w:pos="567"/>
        </w:tabs>
        <w:spacing w:line="280" w:lineRule="atLeast"/>
        <w:ind w:left="0" w:hanging="2"/>
        <w:jc w:val="center"/>
        <w:rPr>
          <w:rFonts w:asciiTheme="majorHAnsi" w:hAnsiTheme="majorHAnsi" w:cstheme="majorHAnsi"/>
          <w:color w:val="000000"/>
          <w:sz w:val="21"/>
          <w:szCs w:val="21"/>
        </w:rPr>
      </w:pPr>
      <w:r w:rsidRPr="0029786D">
        <w:rPr>
          <w:rFonts w:asciiTheme="majorHAnsi" w:hAnsiTheme="majorHAnsi" w:cstheme="majorHAnsi"/>
          <w:b/>
          <w:color w:val="000000"/>
          <w:sz w:val="21"/>
          <w:szCs w:val="21"/>
        </w:rPr>
        <w:t>Rozliczenia</w:t>
      </w:r>
    </w:p>
    <w:p w14:paraId="0000008F" w14:textId="77777777" w:rsidR="00776931" w:rsidRPr="0029786D" w:rsidRDefault="00F555EC" w:rsidP="0029786D">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29786D">
        <w:rPr>
          <w:rFonts w:asciiTheme="majorHAnsi" w:hAnsiTheme="majorHAnsi" w:cstheme="majorHAnsi"/>
          <w:b/>
          <w:color w:val="000000"/>
          <w:sz w:val="21"/>
          <w:szCs w:val="21"/>
        </w:rPr>
        <w:t>§8</w:t>
      </w:r>
    </w:p>
    <w:p w14:paraId="00000090" w14:textId="392F7F8F" w:rsidR="00776931" w:rsidRPr="0029786D" w:rsidRDefault="00F555EC" w:rsidP="0029786D">
      <w:pPr>
        <w:numPr>
          <w:ilvl w:val="0"/>
          <w:numId w:val="13"/>
        </w:numPr>
        <w:pBdr>
          <w:top w:val="nil"/>
          <w:left w:val="nil"/>
          <w:bottom w:val="nil"/>
          <w:right w:val="nil"/>
          <w:between w:val="nil"/>
        </w:pBdr>
        <w:tabs>
          <w:tab w:val="left" w:pos="284"/>
        </w:tabs>
        <w:spacing w:line="280" w:lineRule="atLeast"/>
        <w:ind w:left="271" w:hangingChars="130" w:hanging="27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Rozliczenia za pobraną energię elektryczną odbywać się będą na podstawie danych o zużyciu energii elektrycznej udostępnionych </w:t>
      </w:r>
      <w:r w:rsidRPr="0029786D">
        <w:rPr>
          <w:rFonts w:asciiTheme="majorHAnsi" w:hAnsiTheme="majorHAnsi" w:cstheme="majorHAnsi"/>
          <w:b/>
          <w:color w:val="000000"/>
          <w:sz w:val="21"/>
          <w:szCs w:val="21"/>
        </w:rPr>
        <w:t>Wykonawcy</w:t>
      </w:r>
      <w:r w:rsidRPr="0029786D">
        <w:rPr>
          <w:rFonts w:asciiTheme="majorHAnsi" w:hAnsiTheme="majorHAnsi" w:cstheme="majorHAnsi"/>
          <w:color w:val="000000"/>
          <w:sz w:val="21"/>
          <w:szCs w:val="21"/>
        </w:rPr>
        <w:t xml:space="preserve"> przez OSD za dany okres rozliczeniowy, z zastosowaniem obowiązujących w danym okresie rozliczeniowym stawek podatku VAT i podatku akcyzowego</w:t>
      </w:r>
      <w:r w:rsidR="004D350A" w:rsidRPr="0029786D">
        <w:rPr>
          <w:rFonts w:asciiTheme="majorHAnsi" w:hAnsiTheme="majorHAnsi" w:cstheme="majorHAnsi"/>
          <w:color w:val="000000"/>
          <w:sz w:val="21"/>
          <w:szCs w:val="21"/>
        </w:rPr>
        <w:t>,</w:t>
      </w:r>
      <w:r w:rsidR="004D350A" w:rsidRPr="0029786D">
        <w:rPr>
          <w:rFonts w:asciiTheme="majorHAnsi" w:hAnsiTheme="majorHAnsi" w:cstheme="majorHAnsi"/>
          <w:sz w:val="21"/>
          <w:szCs w:val="21"/>
        </w:rPr>
        <w:t xml:space="preserve"> </w:t>
      </w:r>
      <w:r w:rsidR="004D350A" w:rsidRPr="0029786D">
        <w:rPr>
          <w:rFonts w:asciiTheme="majorHAnsi" w:hAnsiTheme="majorHAnsi" w:cstheme="majorHAnsi"/>
          <w:color w:val="000000"/>
          <w:sz w:val="21"/>
          <w:szCs w:val="21"/>
        </w:rPr>
        <w:t>z uwzględnieniem postanowień ust.3 poniżej oraz z zastrzeżeniem zapisów §11 Umowy.</w:t>
      </w:r>
    </w:p>
    <w:p w14:paraId="00000091" w14:textId="67CC4CDC" w:rsidR="00776931" w:rsidRPr="0029786D" w:rsidRDefault="00F555EC" w:rsidP="0029786D">
      <w:pPr>
        <w:numPr>
          <w:ilvl w:val="0"/>
          <w:numId w:val="13"/>
        </w:numPr>
        <w:pBdr>
          <w:top w:val="nil"/>
          <w:left w:val="nil"/>
          <w:bottom w:val="nil"/>
          <w:right w:val="nil"/>
          <w:between w:val="nil"/>
        </w:pBdr>
        <w:tabs>
          <w:tab w:val="left" w:pos="284"/>
        </w:tabs>
        <w:spacing w:line="280" w:lineRule="atLeast"/>
        <w:ind w:left="271" w:hangingChars="130" w:hanging="273"/>
        <w:jc w:val="both"/>
        <w:rPr>
          <w:rFonts w:asciiTheme="majorHAnsi" w:hAnsiTheme="majorHAnsi" w:cstheme="majorHAnsi"/>
          <w:sz w:val="21"/>
          <w:szCs w:val="21"/>
        </w:rPr>
      </w:pPr>
      <w:r w:rsidRPr="0029786D">
        <w:rPr>
          <w:rFonts w:asciiTheme="majorHAnsi" w:hAnsiTheme="majorHAnsi" w:cstheme="majorHAnsi"/>
          <w:color w:val="000000"/>
          <w:sz w:val="21"/>
          <w:szCs w:val="21"/>
        </w:rPr>
        <w:lastRenderedPageBreak/>
        <w:t xml:space="preserve">W przypadku nieudostępnienia </w:t>
      </w:r>
      <w:r w:rsidRPr="0029786D">
        <w:rPr>
          <w:rFonts w:asciiTheme="majorHAnsi" w:hAnsiTheme="majorHAnsi" w:cstheme="majorHAnsi"/>
          <w:b/>
          <w:color w:val="000000"/>
          <w:sz w:val="21"/>
          <w:szCs w:val="21"/>
        </w:rPr>
        <w:t>Wykonawcy</w:t>
      </w:r>
      <w:r w:rsidRPr="0029786D">
        <w:rPr>
          <w:rFonts w:asciiTheme="majorHAnsi" w:hAnsiTheme="majorHAnsi" w:cstheme="majorHAnsi"/>
          <w:color w:val="000000"/>
          <w:sz w:val="21"/>
          <w:szCs w:val="21"/>
        </w:rPr>
        <w:t xml:space="preserve"> przez OSD </w:t>
      </w:r>
      <w:r w:rsidR="00F566A2" w:rsidRPr="0029786D">
        <w:rPr>
          <w:rFonts w:asciiTheme="majorHAnsi" w:hAnsiTheme="majorHAnsi" w:cstheme="majorHAnsi"/>
          <w:color w:val="000000"/>
          <w:sz w:val="21"/>
          <w:szCs w:val="21"/>
        </w:rPr>
        <w:t xml:space="preserve">przez dwa okresy rozliczeniowe </w:t>
      </w:r>
      <w:r w:rsidRPr="0029786D">
        <w:rPr>
          <w:rFonts w:asciiTheme="majorHAnsi" w:hAnsiTheme="majorHAnsi" w:cstheme="majorHAnsi"/>
          <w:color w:val="000000"/>
          <w:sz w:val="21"/>
          <w:szCs w:val="21"/>
        </w:rPr>
        <w:t>danych pomiarowych</w:t>
      </w:r>
      <w:r w:rsidR="00F566A2" w:rsidRPr="0029786D">
        <w:rPr>
          <w:rFonts w:asciiTheme="majorHAnsi" w:hAnsiTheme="majorHAnsi" w:cstheme="majorHAnsi"/>
          <w:color w:val="000000"/>
          <w:sz w:val="21"/>
          <w:szCs w:val="21"/>
        </w:rPr>
        <w:t>,</w:t>
      </w:r>
      <w:r w:rsidRPr="0029786D">
        <w:rPr>
          <w:rFonts w:asciiTheme="majorHAnsi" w:hAnsiTheme="majorHAnsi" w:cstheme="majorHAnsi"/>
          <w:color w:val="000000"/>
          <w:sz w:val="21"/>
          <w:szCs w:val="21"/>
        </w:rPr>
        <w:t xml:space="preserve"> </w:t>
      </w:r>
      <w:r w:rsidRPr="0029786D">
        <w:rPr>
          <w:rFonts w:asciiTheme="majorHAnsi" w:hAnsiTheme="majorHAnsi" w:cstheme="majorHAnsi"/>
          <w:b/>
          <w:sz w:val="21"/>
          <w:szCs w:val="21"/>
        </w:rPr>
        <w:t>Wykonawca</w:t>
      </w:r>
      <w:r w:rsidRPr="0029786D">
        <w:rPr>
          <w:rFonts w:asciiTheme="majorHAnsi" w:hAnsiTheme="majorHAnsi" w:cstheme="majorHAnsi"/>
          <w:sz w:val="21"/>
          <w:szCs w:val="21"/>
        </w:rPr>
        <w:t xml:space="preserve"> ma prawo przyjąć do rozliczeń za dany okres rozliczeniowy szacowane ilości energii. Przyjęte do rozliczeń w ten sposób szacowane dane pomiarowe odrębnie dla danego PPE, zostaną odpowiednio skorygowane </w:t>
      </w:r>
      <w:r w:rsidR="00D1515B" w:rsidRPr="0029786D">
        <w:rPr>
          <w:rFonts w:asciiTheme="majorHAnsi" w:hAnsiTheme="majorHAnsi" w:cstheme="majorHAnsi"/>
          <w:sz w:val="21"/>
          <w:szCs w:val="21"/>
        </w:rPr>
        <w:t xml:space="preserve">(niezwłocznie po otrzymaniu od OSD danych o zużyciu) </w:t>
      </w:r>
      <w:r w:rsidRPr="0029786D">
        <w:rPr>
          <w:rFonts w:asciiTheme="majorHAnsi" w:hAnsiTheme="majorHAnsi" w:cstheme="majorHAnsi"/>
          <w:sz w:val="21"/>
          <w:szCs w:val="21"/>
        </w:rPr>
        <w:t xml:space="preserve">przez </w:t>
      </w:r>
      <w:r w:rsidRPr="0029786D">
        <w:rPr>
          <w:rFonts w:asciiTheme="majorHAnsi" w:hAnsiTheme="majorHAnsi" w:cstheme="majorHAnsi"/>
          <w:b/>
          <w:sz w:val="21"/>
          <w:szCs w:val="21"/>
        </w:rPr>
        <w:t>Wykonawcę</w:t>
      </w:r>
      <w:r w:rsidRPr="0029786D">
        <w:rPr>
          <w:rFonts w:asciiTheme="majorHAnsi" w:hAnsiTheme="majorHAnsi" w:cstheme="majorHAnsi"/>
          <w:sz w:val="21"/>
          <w:szCs w:val="21"/>
        </w:rPr>
        <w:t>. I tak jeżeli w wyniku wzajemnych rozliczeń powstanie:</w:t>
      </w:r>
    </w:p>
    <w:p w14:paraId="670F46CA" w14:textId="77777777" w:rsidR="000712DA" w:rsidRPr="0029786D" w:rsidRDefault="00F555EC" w:rsidP="0029786D">
      <w:pPr>
        <w:pStyle w:val="Akapitzlist"/>
        <w:numPr>
          <w:ilvl w:val="1"/>
          <w:numId w:val="13"/>
        </w:numPr>
        <w:pBdr>
          <w:top w:val="nil"/>
          <w:left w:val="nil"/>
          <w:bottom w:val="nil"/>
          <w:right w:val="nil"/>
          <w:between w:val="nil"/>
        </w:pBdr>
        <w:tabs>
          <w:tab w:val="left" w:pos="426"/>
        </w:tabs>
        <w:spacing w:line="280" w:lineRule="atLeast"/>
        <w:ind w:leftChars="0" w:left="709" w:firstLineChars="0" w:hanging="425"/>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nadpłata – to, o ile </w:t>
      </w:r>
      <w:r w:rsidRPr="0029786D">
        <w:rPr>
          <w:rFonts w:asciiTheme="majorHAnsi" w:hAnsiTheme="majorHAnsi" w:cstheme="majorHAnsi"/>
          <w:b/>
          <w:color w:val="000000"/>
          <w:sz w:val="21"/>
          <w:szCs w:val="21"/>
        </w:rPr>
        <w:t>Zamawiający</w:t>
      </w:r>
      <w:r w:rsidRPr="0029786D">
        <w:rPr>
          <w:rFonts w:asciiTheme="majorHAnsi" w:hAnsiTheme="majorHAnsi" w:cstheme="majorHAnsi"/>
          <w:color w:val="000000"/>
          <w:sz w:val="21"/>
          <w:szCs w:val="21"/>
        </w:rPr>
        <w:t xml:space="preserve"> nie zażąda jej zwrotu, podlega zaliczeniu na poczet płatności ustalonych na najbliższy okres rozliczeniowy, </w:t>
      </w:r>
    </w:p>
    <w:p w14:paraId="00000093" w14:textId="50162690" w:rsidR="00776931" w:rsidRPr="0029786D" w:rsidRDefault="00F555EC" w:rsidP="0029786D">
      <w:pPr>
        <w:pStyle w:val="Akapitzlist"/>
        <w:numPr>
          <w:ilvl w:val="1"/>
          <w:numId w:val="13"/>
        </w:numPr>
        <w:pBdr>
          <w:top w:val="nil"/>
          <w:left w:val="nil"/>
          <w:bottom w:val="nil"/>
          <w:right w:val="nil"/>
          <w:between w:val="nil"/>
        </w:pBdr>
        <w:tabs>
          <w:tab w:val="left" w:pos="426"/>
        </w:tabs>
        <w:spacing w:line="280" w:lineRule="atLeast"/>
        <w:ind w:leftChars="0" w:left="709" w:firstLineChars="0" w:hanging="425"/>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niedopłata – to podlega ona doliczeniu do pierwszej faktury, ustalonej dla najbliższego </w:t>
      </w:r>
      <w:r w:rsidRPr="0029786D">
        <w:rPr>
          <w:rFonts w:asciiTheme="majorHAnsi" w:hAnsiTheme="majorHAnsi" w:cstheme="majorHAnsi"/>
          <w:sz w:val="21"/>
          <w:szCs w:val="21"/>
        </w:rPr>
        <w:t>okresu rozliczeniowego.</w:t>
      </w:r>
    </w:p>
    <w:p w14:paraId="20263B78" w14:textId="011B7110" w:rsidR="0016391A" w:rsidRPr="0029786D" w:rsidRDefault="0016391A" w:rsidP="0029786D">
      <w:pPr>
        <w:pStyle w:val="Akapitzlist"/>
        <w:numPr>
          <w:ilvl w:val="0"/>
          <w:numId w:val="13"/>
        </w:numPr>
        <w:pBdr>
          <w:top w:val="nil"/>
          <w:left w:val="nil"/>
          <w:bottom w:val="nil"/>
          <w:right w:val="nil"/>
          <w:between w:val="nil"/>
        </w:pBdr>
        <w:tabs>
          <w:tab w:val="left" w:pos="284"/>
        </w:tabs>
        <w:spacing w:line="280" w:lineRule="atLeast"/>
        <w:ind w:leftChars="0" w:firstLineChars="0"/>
        <w:jc w:val="both"/>
        <w:rPr>
          <w:rFonts w:asciiTheme="majorHAnsi" w:hAnsiTheme="majorHAnsi" w:cstheme="majorHAnsi"/>
          <w:sz w:val="21"/>
          <w:szCs w:val="21"/>
        </w:rPr>
      </w:pPr>
      <w:r w:rsidRPr="0029786D">
        <w:rPr>
          <w:rFonts w:asciiTheme="majorHAnsi" w:hAnsiTheme="majorHAnsi" w:cstheme="majorHAnsi"/>
          <w:sz w:val="21"/>
          <w:szCs w:val="21"/>
        </w:rPr>
        <w:t xml:space="preserve">Rozliczenie energii elektrycznej wytworzonej przez </w:t>
      </w:r>
      <w:r w:rsidRPr="0029786D">
        <w:rPr>
          <w:rFonts w:asciiTheme="majorHAnsi" w:hAnsiTheme="majorHAnsi" w:cstheme="majorHAnsi"/>
          <w:bCs/>
          <w:sz w:val="21"/>
          <w:szCs w:val="21"/>
        </w:rPr>
        <w:t>Prosumenta</w:t>
      </w:r>
      <w:r w:rsidRPr="0029786D">
        <w:rPr>
          <w:rFonts w:asciiTheme="majorHAnsi" w:hAnsiTheme="majorHAnsi" w:cstheme="majorHAnsi"/>
          <w:sz w:val="21"/>
          <w:szCs w:val="21"/>
        </w:rPr>
        <w:t xml:space="preserve"> w </w:t>
      </w:r>
      <w:proofErr w:type="spellStart"/>
      <w:r w:rsidRPr="0029786D">
        <w:rPr>
          <w:rFonts w:asciiTheme="majorHAnsi" w:hAnsiTheme="majorHAnsi" w:cstheme="majorHAnsi"/>
          <w:sz w:val="21"/>
          <w:szCs w:val="21"/>
        </w:rPr>
        <w:t>Mikroinstalacji</w:t>
      </w:r>
      <w:proofErr w:type="spellEnd"/>
      <w:r w:rsidRPr="0029786D">
        <w:rPr>
          <w:rFonts w:asciiTheme="majorHAnsi" w:hAnsiTheme="majorHAnsi" w:cstheme="majorHAnsi"/>
          <w:sz w:val="21"/>
          <w:szCs w:val="21"/>
        </w:rPr>
        <w:t xml:space="preserve"> i wprowadzonej do sieci OSD – </w:t>
      </w:r>
      <w:r w:rsidRPr="0029786D">
        <w:rPr>
          <w:rFonts w:asciiTheme="majorHAnsi" w:hAnsiTheme="majorHAnsi" w:cstheme="majorHAnsi"/>
          <w:b/>
          <w:bCs/>
          <w:sz w:val="21"/>
          <w:szCs w:val="21"/>
        </w:rPr>
        <w:t xml:space="preserve">net </w:t>
      </w:r>
      <w:proofErr w:type="spellStart"/>
      <w:r w:rsidRPr="0029786D">
        <w:rPr>
          <w:rFonts w:asciiTheme="majorHAnsi" w:hAnsiTheme="majorHAnsi" w:cstheme="majorHAnsi"/>
          <w:b/>
          <w:bCs/>
          <w:sz w:val="21"/>
          <w:szCs w:val="21"/>
        </w:rPr>
        <w:t>metering</w:t>
      </w:r>
      <w:proofErr w:type="spellEnd"/>
      <w:r w:rsidRPr="0029786D">
        <w:rPr>
          <w:rFonts w:asciiTheme="majorHAnsi" w:hAnsiTheme="majorHAnsi" w:cstheme="majorHAnsi"/>
          <w:b/>
          <w:bCs/>
          <w:sz w:val="21"/>
          <w:szCs w:val="21"/>
        </w:rPr>
        <w:t>.</w:t>
      </w:r>
    </w:p>
    <w:p w14:paraId="03E1B8DF" w14:textId="117FD7A8" w:rsidR="0016391A" w:rsidRPr="0029786D" w:rsidRDefault="0016391A" w:rsidP="0029786D">
      <w:pPr>
        <w:pStyle w:val="Akapitzlist"/>
        <w:numPr>
          <w:ilvl w:val="1"/>
          <w:numId w:val="13"/>
        </w:numPr>
        <w:pBdr>
          <w:top w:val="nil"/>
          <w:left w:val="nil"/>
          <w:bottom w:val="nil"/>
          <w:right w:val="nil"/>
          <w:between w:val="nil"/>
        </w:pBdr>
        <w:tabs>
          <w:tab w:val="left" w:pos="284"/>
        </w:tabs>
        <w:spacing w:line="280" w:lineRule="atLeast"/>
        <w:ind w:leftChars="0" w:left="709" w:firstLineChars="0" w:hanging="425"/>
        <w:jc w:val="both"/>
        <w:rPr>
          <w:rFonts w:asciiTheme="majorHAnsi" w:hAnsiTheme="majorHAnsi" w:cstheme="majorHAnsi"/>
          <w:sz w:val="21"/>
          <w:szCs w:val="21"/>
        </w:rPr>
      </w:pPr>
      <w:r w:rsidRPr="0029786D">
        <w:rPr>
          <w:rFonts w:asciiTheme="majorHAnsi" w:hAnsiTheme="majorHAnsi" w:cstheme="majorHAnsi"/>
          <w:sz w:val="21"/>
          <w:szCs w:val="21"/>
        </w:rPr>
        <w:t xml:space="preserve">Rozliczenie ilości energii elektrycznej wytworzonej przez Prosumenta w </w:t>
      </w:r>
      <w:proofErr w:type="spellStart"/>
      <w:r w:rsidRPr="0029786D">
        <w:rPr>
          <w:rFonts w:asciiTheme="majorHAnsi" w:hAnsiTheme="majorHAnsi" w:cstheme="majorHAnsi"/>
          <w:sz w:val="21"/>
          <w:szCs w:val="21"/>
        </w:rPr>
        <w:t>Mikroinstalacji</w:t>
      </w:r>
      <w:proofErr w:type="spellEnd"/>
      <w:r w:rsidRPr="0029786D">
        <w:rPr>
          <w:rFonts w:asciiTheme="majorHAnsi" w:hAnsiTheme="majorHAnsi" w:cstheme="majorHAnsi"/>
          <w:sz w:val="21"/>
          <w:szCs w:val="21"/>
        </w:rPr>
        <w:t xml:space="preserve"> i wprowadzonej do sieci OSD wobec ilości energii elektrycznej pobranej w ramach Umowy przez Prosumenta prowadzone będzie w stosunku ilościowym :</w:t>
      </w:r>
    </w:p>
    <w:p w14:paraId="057DEC00" w14:textId="77777777" w:rsidR="0016391A" w:rsidRPr="0029786D" w:rsidRDefault="0016391A" w:rsidP="0029786D">
      <w:pPr>
        <w:pStyle w:val="Akapitzlist"/>
        <w:pBdr>
          <w:top w:val="nil"/>
          <w:left w:val="nil"/>
          <w:bottom w:val="nil"/>
          <w:right w:val="nil"/>
          <w:between w:val="nil"/>
        </w:pBdr>
        <w:tabs>
          <w:tab w:val="left" w:pos="284"/>
        </w:tabs>
        <w:spacing w:line="280" w:lineRule="atLeast"/>
        <w:ind w:leftChars="0" w:left="709" w:firstLineChars="0" w:firstLine="0"/>
        <w:jc w:val="both"/>
        <w:rPr>
          <w:rFonts w:asciiTheme="majorHAnsi" w:hAnsiTheme="majorHAnsi" w:cstheme="majorHAnsi"/>
          <w:sz w:val="21"/>
          <w:szCs w:val="21"/>
        </w:rPr>
      </w:pPr>
      <w:r w:rsidRPr="0029786D">
        <w:rPr>
          <w:rFonts w:asciiTheme="majorHAnsi" w:hAnsiTheme="majorHAnsi" w:cstheme="majorHAnsi"/>
          <w:sz w:val="21"/>
          <w:szCs w:val="21"/>
        </w:rPr>
        <w:t>- w przypadku instalacji większej niż 10 kW – w stosunku ilościowym 1 do 0,7;</w:t>
      </w:r>
    </w:p>
    <w:p w14:paraId="4AD37D30" w14:textId="77777777" w:rsidR="0016391A" w:rsidRPr="0029786D" w:rsidRDefault="0016391A" w:rsidP="0029786D">
      <w:pPr>
        <w:pStyle w:val="Akapitzlist"/>
        <w:pBdr>
          <w:top w:val="nil"/>
          <w:left w:val="nil"/>
          <w:bottom w:val="nil"/>
          <w:right w:val="nil"/>
          <w:between w:val="nil"/>
        </w:pBdr>
        <w:tabs>
          <w:tab w:val="left" w:pos="284"/>
        </w:tabs>
        <w:spacing w:line="280" w:lineRule="atLeast"/>
        <w:ind w:leftChars="0" w:left="709" w:firstLineChars="0" w:firstLine="0"/>
        <w:jc w:val="both"/>
        <w:rPr>
          <w:rFonts w:asciiTheme="majorHAnsi" w:hAnsiTheme="majorHAnsi" w:cstheme="majorHAnsi"/>
          <w:sz w:val="21"/>
          <w:szCs w:val="21"/>
        </w:rPr>
      </w:pPr>
      <w:r w:rsidRPr="0029786D">
        <w:rPr>
          <w:rFonts w:asciiTheme="majorHAnsi" w:hAnsiTheme="majorHAnsi" w:cstheme="majorHAnsi"/>
          <w:sz w:val="21"/>
          <w:szCs w:val="21"/>
        </w:rPr>
        <w:t>- w przypadku instalacji nie większej niż 10 kW – w stosunku ilościowym 1 do 0,8.</w:t>
      </w:r>
    </w:p>
    <w:p w14:paraId="6349272A" w14:textId="237EE079" w:rsidR="0016391A" w:rsidRPr="0029786D" w:rsidRDefault="0016391A" w:rsidP="0029786D">
      <w:pPr>
        <w:pStyle w:val="Akapitzlist"/>
        <w:numPr>
          <w:ilvl w:val="1"/>
          <w:numId w:val="13"/>
        </w:numPr>
        <w:pBdr>
          <w:top w:val="nil"/>
          <w:left w:val="nil"/>
          <w:bottom w:val="nil"/>
          <w:right w:val="nil"/>
          <w:between w:val="nil"/>
        </w:pBdr>
        <w:tabs>
          <w:tab w:val="left" w:pos="284"/>
        </w:tabs>
        <w:spacing w:line="280" w:lineRule="atLeast"/>
        <w:ind w:leftChars="0" w:left="709" w:firstLineChars="0" w:hanging="425"/>
        <w:jc w:val="both"/>
        <w:rPr>
          <w:rFonts w:asciiTheme="majorHAnsi" w:hAnsiTheme="majorHAnsi" w:cstheme="majorHAnsi"/>
          <w:sz w:val="21"/>
          <w:szCs w:val="21"/>
        </w:rPr>
      </w:pPr>
      <w:r w:rsidRPr="0029786D">
        <w:rPr>
          <w:rFonts w:asciiTheme="majorHAnsi" w:hAnsiTheme="majorHAnsi" w:cstheme="majorHAnsi"/>
          <w:sz w:val="21"/>
          <w:szCs w:val="21"/>
        </w:rPr>
        <w:t>Rozliczeniu, w sposób o którym mowa w pkt 1, podlega energia elektryczna wprowadzona do sieci OSD nie wcześniej niż 12 miesięcy przed datą wprowadzenia tej energii do sieci. Na potrzeby rozliczeń, jako datę wprowadzenia energii elektrycznej do sieci przyjmuje się ostatni dzień danego miesiąca kalendarzowego, w którym ta energia została wprowadzona do sieci OSD, z zastrzeżeniem, że niewykorzystana energia w danym okresie rozliczeniowym, przechodzi na kolejne okresy rozliczeniowe, jednak nie dłużej niż kolejne 12 miesięcy od daty wprowadzenia tej energii do sieci OSD.</w:t>
      </w:r>
    </w:p>
    <w:p w14:paraId="585AEC19" w14:textId="68FD94FA" w:rsidR="0016391A" w:rsidRPr="0029786D" w:rsidRDefault="0016391A" w:rsidP="0029786D">
      <w:pPr>
        <w:pStyle w:val="Akapitzlist"/>
        <w:numPr>
          <w:ilvl w:val="1"/>
          <w:numId w:val="13"/>
        </w:numPr>
        <w:pBdr>
          <w:top w:val="nil"/>
          <w:left w:val="nil"/>
          <w:bottom w:val="nil"/>
          <w:right w:val="nil"/>
          <w:between w:val="nil"/>
        </w:pBdr>
        <w:tabs>
          <w:tab w:val="left" w:pos="284"/>
        </w:tabs>
        <w:spacing w:line="280" w:lineRule="atLeast"/>
        <w:ind w:leftChars="0" w:left="709" w:firstLineChars="0" w:hanging="425"/>
        <w:jc w:val="both"/>
        <w:rPr>
          <w:rFonts w:asciiTheme="majorHAnsi" w:hAnsiTheme="majorHAnsi" w:cstheme="majorHAnsi"/>
          <w:sz w:val="21"/>
          <w:szCs w:val="21"/>
        </w:rPr>
      </w:pPr>
      <w:r w:rsidRPr="0029786D">
        <w:rPr>
          <w:rFonts w:asciiTheme="majorHAnsi" w:hAnsiTheme="majorHAnsi" w:cstheme="majorHAnsi"/>
          <w:sz w:val="21"/>
          <w:szCs w:val="21"/>
        </w:rPr>
        <w:t>Wykonawca dokonuje rozliczenia ilości energii elektrycznej na podstawie wskazań układu pomiarowo-rozliczeniowego, przekazywanych przez OSD</w:t>
      </w:r>
    </w:p>
    <w:p w14:paraId="65D5D8E2" w14:textId="1343BA36" w:rsidR="00393CA3" w:rsidRPr="0029786D" w:rsidRDefault="00393CA3" w:rsidP="0029786D">
      <w:pPr>
        <w:pStyle w:val="Akapitzlist"/>
        <w:numPr>
          <w:ilvl w:val="0"/>
          <w:numId w:val="13"/>
        </w:numPr>
        <w:tabs>
          <w:tab w:val="left" w:pos="567"/>
        </w:tabs>
        <w:suppressAutoHyphens w:val="0"/>
        <w:spacing w:line="280" w:lineRule="atLeast"/>
        <w:ind w:leftChars="0" w:firstLineChars="0"/>
        <w:contextualSpacing w:val="0"/>
        <w:jc w:val="both"/>
        <w:textDirection w:val="lrTb"/>
        <w:textAlignment w:val="auto"/>
        <w:outlineLvl w:val="9"/>
        <w:rPr>
          <w:rFonts w:asciiTheme="majorHAnsi" w:hAnsiTheme="majorHAnsi" w:cstheme="majorHAnsi"/>
          <w:sz w:val="21"/>
          <w:szCs w:val="21"/>
        </w:rPr>
      </w:pPr>
      <w:r w:rsidRPr="0029786D">
        <w:rPr>
          <w:rFonts w:asciiTheme="majorHAnsi" w:hAnsiTheme="majorHAnsi" w:cstheme="majorHAnsi"/>
          <w:b/>
          <w:bCs/>
          <w:sz w:val="21"/>
          <w:szCs w:val="21"/>
        </w:rPr>
        <w:t>Zamawiający</w:t>
      </w:r>
      <w:r w:rsidRPr="0029786D">
        <w:rPr>
          <w:rFonts w:asciiTheme="majorHAnsi" w:hAnsiTheme="majorHAnsi" w:cstheme="majorHAnsi"/>
          <w:sz w:val="21"/>
          <w:szCs w:val="21"/>
        </w:rPr>
        <w:t xml:space="preserve"> zobowiązany jest poinformować </w:t>
      </w:r>
      <w:r w:rsidRPr="0029786D">
        <w:rPr>
          <w:rFonts w:asciiTheme="majorHAnsi" w:hAnsiTheme="majorHAnsi" w:cstheme="majorHAnsi"/>
          <w:b/>
          <w:bCs/>
          <w:sz w:val="21"/>
          <w:szCs w:val="21"/>
        </w:rPr>
        <w:t>Wykonawcę</w:t>
      </w:r>
      <w:r w:rsidRPr="0029786D">
        <w:rPr>
          <w:rFonts w:asciiTheme="majorHAnsi" w:hAnsiTheme="majorHAnsi" w:cstheme="majorHAnsi"/>
          <w:sz w:val="21"/>
          <w:szCs w:val="21"/>
        </w:rPr>
        <w:t xml:space="preserve"> o zmianach wpływających na sposób prowadzenia rozliczeń, w szczególności o utracie statusu Prosumenta, zmianach łącznej mocy zainstalowanej elektrycznej </w:t>
      </w:r>
      <w:proofErr w:type="spellStart"/>
      <w:r w:rsidRPr="0029786D">
        <w:rPr>
          <w:rFonts w:asciiTheme="majorHAnsi" w:hAnsiTheme="majorHAnsi" w:cstheme="majorHAnsi"/>
          <w:sz w:val="21"/>
          <w:szCs w:val="21"/>
        </w:rPr>
        <w:t>mikroinstalacji</w:t>
      </w:r>
      <w:proofErr w:type="spellEnd"/>
      <w:r w:rsidRPr="0029786D">
        <w:rPr>
          <w:rFonts w:asciiTheme="majorHAnsi" w:hAnsiTheme="majorHAnsi" w:cstheme="majorHAnsi"/>
          <w:sz w:val="21"/>
          <w:szCs w:val="21"/>
        </w:rPr>
        <w:t xml:space="preserve">, rodzaju źródła energii w </w:t>
      </w:r>
      <w:proofErr w:type="spellStart"/>
      <w:r w:rsidRPr="0029786D">
        <w:rPr>
          <w:rFonts w:asciiTheme="majorHAnsi" w:hAnsiTheme="majorHAnsi" w:cstheme="majorHAnsi"/>
          <w:sz w:val="21"/>
          <w:szCs w:val="21"/>
        </w:rPr>
        <w:t>mikroinstalacji</w:t>
      </w:r>
      <w:proofErr w:type="spellEnd"/>
      <w:r w:rsidRPr="0029786D">
        <w:rPr>
          <w:rFonts w:asciiTheme="majorHAnsi" w:hAnsiTheme="majorHAnsi" w:cstheme="majorHAnsi"/>
          <w:sz w:val="21"/>
          <w:szCs w:val="21"/>
        </w:rPr>
        <w:t xml:space="preserve">, trwałego odłączenia </w:t>
      </w:r>
      <w:proofErr w:type="spellStart"/>
      <w:r w:rsidRPr="0029786D">
        <w:rPr>
          <w:rFonts w:asciiTheme="majorHAnsi" w:hAnsiTheme="majorHAnsi" w:cstheme="majorHAnsi"/>
          <w:sz w:val="21"/>
          <w:szCs w:val="21"/>
        </w:rPr>
        <w:t>mikroinstalacji</w:t>
      </w:r>
      <w:proofErr w:type="spellEnd"/>
      <w:r w:rsidRPr="0029786D">
        <w:rPr>
          <w:rFonts w:asciiTheme="majorHAnsi" w:hAnsiTheme="majorHAnsi" w:cstheme="majorHAnsi"/>
          <w:sz w:val="21"/>
          <w:szCs w:val="21"/>
        </w:rPr>
        <w:t xml:space="preserve"> od sieci OSD, w terminie do 14 dni od dnia zmiany. </w:t>
      </w:r>
    </w:p>
    <w:p w14:paraId="25CA5D1D" w14:textId="68613EE0" w:rsidR="00954E58" w:rsidRPr="0029786D" w:rsidRDefault="000712DA" w:rsidP="0029786D">
      <w:pPr>
        <w:numPr>
          <w:ilvl w:val="0"/>
          <w:numId w:val="13"/>
        </w:numPr>
        <w:pBdr>
          <w:top w:val="nil"/>
          <w:left w:val="nil"/>
          <w:bottom w:val="nil"/>
          <w:right w:val="nil"/>
          <w:between w:val="nil"/>
        </w:pBdr>
        <w:tabs>
          <w:tab w:val="left" w:pos="284"/>
        </w:tabs>
        <w:spacing w:line="280" w:lineRule="atLeast"/>
        <w:ind w:left="271" w:hangingChars="130" w:hanging="273"/>
        <w:jc w:val="both"/>
        <w:rPr>
          <w:rFonts w:asciiTheme="majorHAnsi" w:hAnsiTheme="majorHAnsi" w:cstheme="majorHAnsi"/>
          <w:sz w:val="21"/>
          <w:szCs w:val="21"/>
        </w:rPr>
      </w:pPr>
      <w:r w:rsidRPr="0029786D">
        <w:rPr>
          <w:rFonts w:asciiTheme="majorHAnsi" w:hAnsiTheme="majorHAnsi" w:cstheme="majorHAnsi"/>
          <w:sz w:val="21"/>
          <w:szCs w:val="21"/>
        </w:rPr>
        <w:t xml:space="preserve">Rozliczenia za dystrybucję energii elektrycznej odbywać się będą wg stawek i opłat zawartych w Taryfie Operatora Systemu Dystrybucyjnego zatwierdzonej przez Prezesa Urzędu Regulacji Energetyki obowiązującej w danym okresie rozliczeniowym. W rozliczeniach za usługę dystrybucji uwzględnia się bonifikaty za niedotrzymanie przez OSD parametrów jakościowych energii lub standardów jakościowych obsługi odbiorców, zgodnie z zasadami określonymi w </w:t>
      </w:r>
      <w:r w:rsidR="00D76892" w:rsidRPr="0029786D">
        <w:rPr>
          <w:rFonts w:asciiTheme="majorHAnsi" w:hAnsiTheme="majorHAnsi" w:cstheme="majorHAnsi"/>
          <w:sz w:val="21"/>
          <w:szCs w:val="21"/>
        </w:rPr>
        <w:t>U</w:t>
      </w:r>
      <w:r w:rsidRPr="0029786D">
        <w:rPr>
          <w:rFonts w:asciiTheme="majorHAnsi" w:hAnsiTheme="majorHAnsi" w:cstheme="majorHAnsi"/>
          <w:sz w:val="21"/>
          <w:szCs w:val="21"/>
        </w:rPr>
        <w:t>stawie Pe oraz w Taryfie OSD.</w:t>
      </w:r>
      <w:r w:rsidR="00D76892" w:rsidRPr="0029786D">
        <w:rPr>
          <w:rFonts w:asciiTheme="majorHAnsi" w:hAnsiTheme="majorHAnsi" w:cstheme="majorHAnsi"/>
          <w:sz w:val="21"/>
          <w:szCs w:val="21"/>
        </w:rPr>
        <w:t xml:space="preserve"> </w:t>
      </w:r>
      <w:r w:rsidR="00954E58" w:rsidRPr="0029786D">
        <w:rPr>
          <w:rFonts w:asciiTheme="majorHAnsi" w:hAnsiTheme="majorHAnsi" w:cstheme="majorHAnsi"/>
          <w:sz w:val="21"/>
          <w:szCs w:val="21"/>
        </w:rPr>
        <w:t xml:space="preserve">W przypadku, gdy zmiana parametrów dystrybucyjnych wiązać się będzie z koniecznością ponoszenia dodatkowych opłat, zgodnie z taryfą OSD, </w:t>
      </w:r>
      <w:r w:rsidR="00954E58" w:rsidRPr="0029786D">
        <w:rPr>
          <w:rFonts w:asciiTheme="majorHAnsi" w:hAnsiTheme="majorHAnsi" w:cstheme="majorHAnsi"/>
          <w:b/>
          <w:bCs/>
          <w:sz w:val="21"/>
          <w:szCs w:val="21"/>
        </w:rPr>
        <w:t>Zamawiający</w:t>
      </w:r>
      <w:r w:rsidR="00954E58" w:rsidRPr="0029786D">
        <w:rPr>
          <w:rFonts w:asciiTheme="majorHAnsi" w:hAnsiTheme="majorHAnsi" w:cstheme="majorHAnsi"/>
          <w:sz w:val="21"/>
          <w:szCs w:val="21"/>
        </w:rPr>
        <w:t xml:space="preserve"> zobowiązany będzie do ich uiszczenia. </w:t>
      </w:r>
    </w:p>
    <w:p w14:paraId="45D6C337" w14:textId="0A09558A" w:rsidR="000712DA" w:rsidRPr="0029786D" w:rsidRDefault="000712DA" w:rsidP="0029786D">
      <w:pPr>
        <w:numPr>
          <w:ilvl w:val="0"/>
          <w:numId w:val="13"/>
        </w:numPr>
        <w:pBdr>
          <w:top w:val="nil"/>
          <w:left w:val="nil"/>
          <w:bottom w:val="nil"/>
          <w:right w:val="nil"/>
          <w:between w:val="nil"/>
        </w:pBdr>
        <w:tabs>
          <w:tab w:val="left" w:pos="284"/>
        </w:tabs>
        <w:spacing w:line="280" w:lineRule="atLeast"/>
        <w:ind w:left="271" w:hangingChars="130" w:hanging="273"/>
        <w:jc w:val="both"/>
        <w:rPr>
          <w:rFonts w:asciiTheme="majorHAnsi" w:hAnsiTheme="majorHAnsi" w:cstheme="majorHAnsi"/>
          <w:color w:val="000000"/>
          <w:sz w:val="21"/>
          <w:szCs w:val="21"/>
        </w:rPr>
      </w:pPr>
      <w:r w:rsidRPr="0029786D">
        <w:rPr>
          <w:rFonts w:asciiTheme="majorHAnsi" w:hAnsiTheme="majorHAnsi" w:cstheme="majorHAnsi"/>
          <w:sz w:val="21"/>
          <w:szCs w:val="21"/>
        </w:rPr>
        <w:t xml:space="preserve">Szczegółowe informacje - dane techniczne, w tym określenie szacunkowego zużycia energii w okresie trwania </w:t>
      </w:r>
      <w:r w:rsidR="00777734" w:rsidRPr="0029786D">
        <w:rPr>
          <w:rFonts w:asciiTheme="majorHAnsi" w:hAnsiTheme="majorHAnsi" w:cstheme="majorHAnsi"/>
          <w:sz w:val="21"/>
          <w:szCs w:val="21"/>
        </w:rPr>
        <w:t>U</w:t>
      </w:r>
      <w:r w:rsidRPr="0029786D">
        <w:rPr>
          <w:rFonts w:asciiTheme="majorHAnsi" w:hAnsiTheme="majorHAnsi" w:cstheme="majorHAnsi"/>
          <w:sz w:val="21"/>
          <w:szCs w:val="21"/>
        </w:rPr>
        <w:t xml:space="preserve">mowy, mocy umownej, grupy taryfowej do której zakwalifikowane zostały PPE </w:t>
      </w:r>
      <w:r w:rsidRPr="0029786D">
        <w:rPr>
          <w:rFonts w:asciiTheme="majorHAnsi" w:hAnsiTheme="majorHAnsi" w:cstheme="majorHAnsi"/>
          <w:color w:val="000000"/>
          <w:sz w:val="21"/>
          <w:szCs w:val="21"/>
        </w:rPr>
        <w:t xml:space="preserve">znajdują się w Wykazie punktów poboru stanowiącym </w:t>
      </w:r>
      <w:r w:rsidRPr="0029786D">
        <w:rPr>
          <w:rFonts w:asciiTheme="majorHAnsi" w:hAnsiTheme="majorHAnsi" w:cstheme="majorHAnsi"/>
          <w:i/>
          <w:iCs/>
          <w:color w:val="000000"/>
          <w:sz w:val="21"/>
          <w:szCs w:val="21"/>
        </w:rPr>
        <w:t>Załącznik nr 1 do Umowy</w:t>
      </w:r>
      <w:r w:rsidRPr="0029786D">
        <w:rPr>
          <w:rFonts w:asciiTheme="majorHAnsi" w:hAnsiTheme="majorHAnsi" w:cstheme="majorHAnsi"/>
          <w:color w:val="000000"/>
          <w:sz w:val="21"/>
          <w:szCs w:val="21"/>
        </w:rPr>
        <w:t xml:space="preserve">. </w:t>
      </w:r>
    </w:p>
    <w:p w14:paraId="324742D9" w14:textId="77777777" w:rsidR="000712DA" w:rsidRPr="0029786D" w:rsidRDefault="000712DA" w:rsidP="0029786D">
      <w:pPr>
        <w:numPr>
          <w:ilvl w:val="0"/>
          <w:numId w:val="13"/>
        </w:numPr>
        <w:pBdr>
          <w:top w:val="nil"/>
          <w:left w:val="nil"/>
          <w:bottom w:val="nil"/>
          <w:right w:val="nil"/>
          <w:between w:val="nil"/>
        </w:pBdr>
        <w:tabs>
          <w:tab w:val="left" w:pos="284"/>
        </w:tabs>
        <w:spacing w:line="280" w:lineRule="atLeast"/>
        <w:ind w:left="271" w:hangingChars="130" w:hanging="273"/>
        <w:jc w:val="both"/>
        <w:rPr>
          <w:rFonts w:asciiTheme="majorHAnsi" w:hAnsiTheme="majorHAnsi" w:cstheme="majorHAnsi"/>
          <w:sz w:val="21"/>
          <w:szCs w:val="21"/>
        </w:rPr>
      </w:pPr>
      <w:r w:rsidRPr="0029786D">
        <w:rPr>
          <w:rFonts w:asciiTheme="majorHAnsi" w:hAnsiTheme="majorHAnsi" w:cstheme="majorHAnsi"/>
          <w:sz w:val="21"/>
          <w:szCs w:val="21"/>
        </w:rPr>
        <w:t>Stawka jednostkowa za kWh będzie przez cały okres trwania umowy niezmienna z zastrzeżeniem zapisów §11 Umowy.</w:t>
      </w:r>
    </w:p>
    <w:p w14:paraId="4CC5F203" w14:textId="77777777" w:rsidR="000712DA" w:rsidRPr="0029786D" w:rsidRDefault="000712DA" w:rsidP="0029786D">
      <w:pPr>
        <w:numPr>
          <w:ilvl w:val="0"/>
          <w:numId w:val="13"/>
        </w:numPr>
        <w:pBdr>
          <w:top w:val="nil"/>
          <w:left w:val="nil"/>
          <w:bottom w:val="nil"/>
          <w:right w:val="nil"/>
          <w:between w:val="nil"/>
        </w:pBdr>
        <w:tabs>
          <w:tab w:val="left" w:pos="284"/>
        </w:tabs>
        <w:spacing w:line="280" w:lineRule="atLeast"/>
        <w:ind w:left="271" w:hangingChars="130" w:hanging="273"/>
        <w:jc w:val="both"/>
        <w:rPr>
          <w:rFonts w:asciiTheme="majorHAnsi" w:hAnsiTheme="majorHAnsi" w:cstheme="majorHAnsi"/>
          <w:sz w:val="21"/>
          <w:szCs w:val="21"/>
        </w:rPr>
      </w:pPr>
      <w:r w:rsidRPr="0029786D">
        <w:rPr>
          <w:rFonts w:asciiTheme="majorHAnsi" w:hAnsiTheme="majorHAnsi" w:cstheme="majorHAnsi"/>
          <w:sz w:val="21"/>
          <w:szCs w:val="21"/>
        </w:rPr>
        <w:t xml:space="preserve">Rozliczeniu, zgodnie z zasadami określonymi w Taryfie OSD, podlega </w:t>
      </w:r>
      <w:proofErr w:type="spellStart"/>
      <w:r w:rsidRPr="0029786D">
        <w:rPr>
          <w:rFonts w:asciiTheme="majorHAnsi" w:hAnsiTheme="majorHAnsi" w:cstheme="majorHAnsi"/>
          <w:sz w:val="21"/>
          <w:szCs w:val="21"/>
        </w:rPr>
        <w:t>ponadumowny</w:t>
      </w:r>
      <w:proofErr w:type="spellEnd"/>
      <w:r w:rsidRPr="0029786D">
        <w:rPr>
          <w:rFonts w:asciiTheme="majorHAnsi" w:hAnsiTheme="majorHAnsi" w:cstheme="majorHAnsi"/>
          <w:sz w:val="21"/>
          <w:szCs w:val="21"/>
        </w:rPr>
        <w:t xml:space="preserve"> pobór mocy czynnej i energii elektrycznej biernej indukcyjnej.</w:t>
      </w:r>
    </w:p>
    <w:p w14:paraId="612139F0" w14:textId="77777777" w:rsidR="003E6D48" w:rsidRPr="0029786D" w:rsidRDefault="000712DA" w:rsidP="0029786D">
      <w:pPr>
        <w:numPr>
          <w:ilvl w:val="0"/>
          <w:numId w:val="13"/>
        </w:numPr>
        <w:pBdr>
          <w:top w:val="nil"/>
          <w:left w:val="nil"/>
          <w:bottom w:val="nil"/>
          <w:right w:val="nil"/>
          <w:between w:val="nil"/>
        </w:pBdr>
        <w:tabs>
          <w:tab w:val="left" w:pos="284"/>
          <w:tab w:val="left" w:pos="426"/>
        </w:tabs>
        <w:spacing w:line="280" w:lineRule="atLeast"/>
        <w:ind w:leftChars="0" w:left="271" w:hangingChars="129" w:hanging="271"/>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Strony zgodnie ustalają:</w:t>
      </w:r>
    </w:p>
    <w:p w14:paraId="46C56654" w14:textId="77777777" w:rsidR="006B43D4" w:rsidRDefault="006B43D4" w:rsidP="006B43D4">
      <w:pPr>
        <w:numPr>
          <w:ilvl w:val="1"/>
          <w:numId w:val="41"/>
        </w:numPr>
        <w:tabs>
          <w:tab w:val="left" w:pos="284"/>
        </w:tabs>
        <w:spacing w:line="240" w:lineRule="auto"/>
        <w:ind w:leftChars="129" w:left="284" w:firstLineChars="0" w:firstLine="0"/>
        <w:jc w:val="both"/>
        <w:textDirection w:val="lrTb"/>
        <w:textAlignment w:val="auto"/>
      </w:pPr>
      <w:r>
        <w:t xml:space="preserve">w terminie 14 dni roboczych od dnia otrzymania danych pomiarowo-rozliczeniowych od OSD </w:t>
      </w:r>
      <w:r>
        <w:rPr>
          <w:b/>
          <w:bCs/>
        </w:rPr>
        <w:t>Wykonawca</w:t>
      </w:r>
      <w:r>
        <w:t xml:space="preserve"> wystawi fakturę obejmującą należności za dany okres rozliczeniowy;</w:t>
      </w:r>
    </w:p>
    <w:p w14:paraId="1AF8A0AC" w14:textId="3A745AAC" w:rsidR="000712DA" w:rsidRPr="0029786D" w:rsidRDefault="000712DA" w:rsidP="0029786D">
      <w:pPr>
        <w:pStyle w:val="Akapitzlist"/>
        <w:numPr>
          <w:ilvl w:val="1"/>
          <w:numId w:val="13"/>
        </w:numPr>
        <w:pBdr>
          <w:top w:val="nil"/>
          <w:left w:val="nil"/>
          <w:bottom w:val="nil"/>
          <w:right w:val="nil"/>
          <w:between w:val="nil"/>
        </w:pBdr>
        <w:tabs>
          <w:tab w:val="left" w:pos="284"/>
        </w:tabs>
        <w:spacing w:line="280" w:lineRule="atLeast"/>
        <w:ind w:leftChars="0" w:left="709" w:firstLineChars="0" w:hanging="425"/>
        <w:jc w:val="both"/>
        <w:rPr>
          <w:rFonts w:asciiTheme="majorHAnsi" w:hAnsiTheme="majorHAnsi" w:cstheme="majorHAnsi"/>
          <w:color w:val="000000"/>
          <w:sz w:val="21"/>
          <w:szCs w:val="21"/>
        </w:rPr>
      </w:pPr>
      <w:r w:rsidRPr="0029786D">
        <w:rPr>
          <w:rFonts w:asciiTheme="majorHAnsi" w:hAnsiTheme="majorHAnsi" w:cstheme="majorHAnsi"/>
          <w:sz w:val="21"/>
          <w:szCs w:val="21"/>
        </w:rPr>
        <w:t xml:space="preserve">faktura będzie płatna w terminie do </w:t>
      </w:r>
      <w:r w:rsidR="006B43D4">
        <w:rPr>
          <w:rFonts w:asciiTheme="majorHAnsi" w:hAnsiTheme="majorHAnsi" w:cstheme="majorHAnsi"/>
          <w:sz w:val="21"/>
          <w:szCs w:val="21"/>
        </w:rPr>
        <w:t>14</w:t>
      </w:r>
      <w:r w:rsidRPr="0029786D">
        <w:rPr>
          <w:rFonts w:asciiTheme="majorHAnsi" w:hAnsiTheme="majorHAnsi" w:cstheme="majorHAnsi"/>
          <w:sz w:val="21"/>
          <w:szCs w:val="21"/>
        </w:rPr>
        <w:t xml:space="preserve"> dni od wystawienia faktury, z zastrzeżeniem, że faktura zostanie dostarczona do Odbiorcy (zgodnie z opisem w </w:t>
      </w:r>
      <w:r w:rsidRPr="0029786D">
        <w:rPr>
          <w:rFonts w:asciiTheme="majorHAnsi" w:hAnsiTheme="majorHAnsi" w:cstheme="majorHAnsi"/>
          <w:i/>
          <w:iCs/>
          <w:sz w:val="21"/>
          <w:szCs w:val="21"/>
        </w:rPr>
        <w:t>Załączniku nr 1 do Umowy</w:t>
      </w:r>
      <w:r w:rsidRPr="0029786D">
        <w:rPr>
          <w:rFonts w:asciiTheme="majorHAnsi" w:hAnsiTheme="majorHAnsi" w:cstheme="majorHAnsi"/>
          <w:sz w:val="21"/>
          <w:szCs w:val="21"/>
        </w:rPr>
        <w:t xml:space="preserve">) nie później niż na </w:t>
      </w:r>
      <w:r w:rsidR="006B43D4">
        <w:rPr>
          <w:rFonts w:asciiTheme="majorHAnsi" w:hAnsiTheme="majorHAnsi" w:cstheme="majorHAnsi"/>
          <w:sz w:val="21"/>
          <w:szCs w:val="21"/>
        </w:rPr>
        <w:t>5</w:t>
      </w:r>
      <w:r w:rsidRPr="0029786D">
        <w:rPr>
          <w:rFonts w:asciiTheme="majorHAnsi" w:hAnsiTheme="majorHAnsi" w:cstheme="majorHAnsi"/>
          <w:sz w:val="21"/>
          <w:szCs w:val="21"/>
        </w:rPr>
        <w:t xml:space="preserve"> dni przed terminem płatności. W przypadku niedochowania terminu dostarczenia faktury, termin płatności ulega automatycznemu przedłużeniu o czas opóźnienia.</w:t>
      </w:r>
    </w:p>
    <w:p w14:paraId="4F38B934" w14:textId="02D1A287" w:rsidR="000712DA" w:rsidRPr="0029786D" w:rsidRDefault="000712DA" w:rsidP="0029786D">
      <w:pPr>
        <w:pStyle w:val="Akapitzlist"/>
        <w:numPr>
          <w:ilvl w:val="0"/>
          <w:numId w:val="13"/>
        </w:numPr>
        <w:pBdr>
          <w:top w:val="nil"/>
          <w:left w:val="nil"/>
          <w:bottom w:val="nil"/>
          <w:right w:val="nil"/>
          <w:between w:val="nil"/>
        </w:pBdr>
        <w:tabs>
          <w:tab w:val="left" w:pos="284"/>
        </w:tabs>
        <w:spacing w:line="280" w:lineRule="atLeast"/>
        <w:ind w:leftChars="0" w:left="284" w:firstLineChars="0" w:hanging="426"/>
        <w:jc w:val="both"/>
        <w:rPr>
          <w:rFonts w:asciiTheme="majorHAnsi" w:hAnsiTheme="majorHAnsi" w:cstheme="majorHAnsi"/>
          <w:b/>
          <w:sz w:val="21"/>
          <w:szCs w:val="21"/>
        </w:rPr>
      </w:pPr>
      <w:r w:rsidRPr="0029786D">
        <w:rPr>
          <w:rFonts w:asciiTheme="majorHAnsi" w:hAnsiTheme="majorHAnsi" w:cstheme="majorHAnsi"/>
          <w:b/>
          <w:bCs/>
          <w:sz w:val="21"/>
          <w:szCs w:val="21"/>
        </w:rPr>
        <w:t>Zamawiający</w:t>
      </w:r>
      <w:r w:rsidRPr="0029786D">
        <w:rPr>
          <w:rFonts w:asciiTheme="majorHAnsi" w:hAnsiTheme="majorHAnsi" w:cstheme="majorHAnsi"/>
          <w:b/>
          <w:bCs/>
          <w:color w:val="FF0000"/>
          <w:sz w:val="21"/>
          <w:szCs w:val="21"/>
        </w:rPr>
        <w:t xml:space="preserve"> </w:t>
      </w:r>
      <w:r w:rsidRPr="0029786D">
        <w:rPr>
          <w:rFonts w:asciiTheme="majorHAnsi" w:hAnsiTheme="majorHAnsi" w:cstheme="majorHAnsi"/>
          <w:b/>
          <w:bCs/>
          <w:sz w:val="21"/>
          <w:szCs w:val="21"/>
        </w:rPr>
        <w:t>/ Odbiorca</w:t>
      </w:r>
      <w:r w:rsidRPr="0029786D">
        <w:rPr>
          <w:rFonts w:asciiTheme="majorHAnsi" w:hAnsiTheme="majorHAnsi" w:cstheme="majorHAnsi"/>
          <w:sz w:val="21"/>
          <w:szCs w:val="21"/>
        </w:rPr>
        <w:t xml:space="preserve"> zobowiązany jest do zapłaty wyłącznie za fakturę wystawioną zgodnie z postanowieniami Umowy. W przypadku zastosowania odmiennych niż opisane w Umowie stawek i /lub opłat</w:t>
      </w:r>
      <w:r w:rsidR="00A46AE2" w:rsidRPr="0029786D">
        <w:rPr>
          <w:rFonts w:asciiTheme="majorHAnsi" w:hAnsiTheme="majorHAnsi" w:cstheme="majorHAnsi"/>
          <w:sz w:val="21"/>
          <w:szCs w:val="21"/>
        </w:rPr>
        <w:t xml:space="preserve"> za energię elektryczną</w:t>
      </w:r>
      <w:r w:rsidRPr="0029786D">
        <w:rPr>
          <w:rFonts w:asciiTheme="majorHAnsi" w:hAnsiTheme="majorHAnsi" w:cstheme="majorHAnsi"/>
          <w:sz w:val="21"/>
          <w:szCs w:val="21"/>
        </w:rPr>
        <w:t xml:space="preserve">, wykazania na fakturze PPE nie objętych </w:t>
      </w:r>
      <w:r w:rsidR="00F056B6" w:rsidRPr="0029786D">
        <w:rPr>
          <w:rFonts w:asciiTheme="majorHAnsi" w:hAnsiTheme="majorHAnsi" w:cstheme="majorHAnsi"/>
          <w:sz w:val="21"/>
          <w:szCs w:val="21"/>
        </w:rPr>
        <w:t>U</w:t>
      </w:r>
      <w:r w:rsidRPr="0029786D">
        <w:rPr>
          <w:rFonts w:asciiTheme="majorHAnsi" w:hAnsiTheme="majorHAnsi" w:cstheme="majorHAnsi"/>
          <w:sz w:val="21"/>
          <w:szCs w:val="21"/>
        </w:rPr>
        <w:t xml:space="preserve">mową, </w:t>
      </w:r>
      <w:r w:rsidRPr="0029786D">
        <w:rPr>
          <w:rFonts w:asciiTheme="majorHAnsi" w:hAnsiTheme="majorHAnsi" w:cstheme="majorHAnsi"/>
          <w:b/>
          <w:bCs/>
          <w:sz w:val="21"/>
          <w:szCs w:val="21"/>
        </w:rPr>
        <w:t>Zamawiający</w:t>
      </w:r>
      <w:r w:rsidRPr="0029786D">
        <w:rPr>
          <w:rFonts w:asciiTheme="majorHAnsi" w:hAnsiTheme="majorHAnsi" w:cstheme="majorHAnsi"/>
          <w:sz w:val="21"/>
          <w:szCs w:val="21"/>
        </w:rPr>
        <w:t xml:space="preserve"> złoży reklamację, a bieg terminu płatności ulega wstrzymaniu</w:t>
      </w:r>
      <w:r w:rsidR="00A46AE2" w:rsidRPr="0029786D">
        <w:rPr>
          <w:rFonts w:asciiTheme="majorHAnsi" w:hAnsiTheme="majorHAnsi" w:cstheme="majorHAnsi"/>
          <w:sz w:val="21"/>
          <w:szCs w:val="21"/>
        </w:rPr>
        <w:t xml:space="preserve"> od dnia wystawienia faktury </w:t>
      </w:r>
      <w:r w:rsidRPr="0029786D">
        <w:rPr>
          <w:rFonts w:asciiTheme="majorHAnsi" w:hAnsiTheme="majorHAnsi" w:cstheme="majorHAnsi"/>
          <w:sz w:val="21"/>
          <w:szCs w:val="21"/>
        </w:rPr>
        <w:t xml:space="preserve">do czasu rozstrzygnięcia reklamacji i </w:t>
      </w:r>
      <w:r w:rsidR="00A46AE2" w:rsidRPr="0029786D">
        <w:rPr>
          <w:rFonts w:asciiTheme="majorHAnsi" w:hAnsiTheme="majorHAnsi" w:cstheme="majorHAnsi"/>
          <w:sz w:val="21"/>
          <w:szCs w:val="21"/>
        </w:rPr>
        <w:t xml:space="preserve">dostarczeniu </w:t>
      </w:r>
      <w:r w:rsidRPr="0029786D">
        <w:rPr>
          <w:rFonts w:asciiTheme="majorHAnsi" w:hAnsiTheme="majorHAnsi" w:cstheme="majorHAnsi"/>
          <w:sz w:val="21"/>
          <w:szCs w:val="21"/>
        </w:rPr>
        <w:t>skorygow</w:t>
      </w:r>
      <w:r w:rsidR="00A46AE2" w:rsidRPr="0029786D">
        <w:rPr>
          <w:rFonts w:asciiTheme="majorHAnsi" w:hAnsiTheme="majorHAnsi" w:cstheme="majorHAnsi"/>
          <w:sz w:val="21"/>
          <w:szCs w:val="21"/>
        </w:rPr>
        <w:t>anej</w:t>
      </w:r>
      <w:r w:rsidRPr="0029786D">
        <w:rPr>
          <w:rFonts w:asciiTheme="majorHAnsi" w:hAnsiTheme="majorHAnsi" w:cstheme="majorHAnsi"/>
          <w:sz w:val="21"/>
          <w:szCs w:val="21"/>
        </w:rPr>
        <w:t xml:space="preserve"> faktury</w:t>
      </w:r>
      <w:r w:rsidR="00A46AE2" w:rsidRPr="0029786D">
        <w:rPr>
          <w:rFonts w:asciiTheme="majorHAnsi" w:hAnsiTheme="majorHAnsi" w:cstheme="majorHAnsi"/>
          <w:sz w:val="21"/>
          <w:szCs w:val="21"/>
        </w:rPr>
        <w:t>.</w:t>
      </w:r>
    </w:p>
    <w:p w14:paraId="391CDA05" w14:textId="77777777" w:rsidR="00C66C16" w:rsidRPr="0029786D" w:rsidRDefault="00C66C16" w:rsidP="0029786D">
      <w:pPr>
        <w:pBdr>
          <w:top w:val="nil"/>
          <w:left w:val="nil"/>
          <w:bottom w:val="nil"/>
          <w:right w:val="nil"/>
          <w:between w:val="nil"/>
        </w:pBdr>
        <w:spacing w:line="280" w:lineRule="atLeast"/>
        <w:ind w:left="0" w:hanging="2"/>
        <w:jc w:val="center"/>
        <w:rPr>
          <w:rFonts w:asciiTheme="majorHAnsi" w:hAnsiTheme="majorHAnsi" w:cstheme="majorHAnsi"/>
          <w:b/>
          <w:color w:val="000000"/>
          <w:sz w:val="21"/>
          <w:szCs w:val="21"/>
        </w:rPr>
      </w:pPr>
    </w:p>
    <w:p w14:paraId="000000A5" w14:textId="47FC6789" w:rsidR="00776931" w:rsidRPr="0029786D" w:rsidRDefault="00F555EC" w:rsidP="0029786D">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29786D">
        <w:rPr>
          <w:rFonts w:asciiTheme="majorHAnsi" w:hAnsiTheme="majorHAnsi" w:cstheme="majorHAnsi"/>
          <w:b/>
          <w:color w:val="000000"/>
          <w:sz w:val="21"/>
          <w:szCs w:val="21"/>
        </w:rPr>
        <w:t>Płatności</w:t>
      </w:r>
    </w:p>
    <w:p w14:paraId="000000A6" w14:textId="77777777" w:rsidR="00776931" w:rsidRPr="0029786D" w:rsidRDefault="00F555EC" w:rsidP="0029786D">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29786D">
        <w:rPr>
          <w:rFonts w:asciiTheme="majorHAnsi" w:hAnsiTheme="majorHAnsi" w:cstheme="majorHAnsi"/>
          <w:b/>
          <w:color w:val="000000"/>
          <w:sz w:val="21"/>
          <w:szCs w:val="21"/>
        </w:rPr>
        <w:t>§ 9</w:t>
      </w:r>
    </w:p>
    <w:p w14:paraId="000000A7" w14:textId="4AC1E18C" w:rsidR="00776931" w:rsidRPr="0029786D" w:rsidRDefault="00F555EC" w:rsidP="0029786D">
      <w:pPr>
        <w:numPr>
          <w:ilvl w:val="0"/>
          <w:numId w:val="25"/>
        </w:numPr>
        <w:pBdr>
          <w:top w:val="nil"/>
          <w:left w:val="nil"/>
          <w:bottom w:val="nil"/>
          <w:right w:val="nil"/>
          <w:between w:val="nil"/>
        </w:pBdr>
        <w:tabs>
          <w:tab w:val="left" w:pos="284"/>
        </w:tabs>
        <w:spacing w:line="280" w:lineRule="atLeast"/>
        <w:ind w:left="271" w:hangingChars="130" w:hanging="27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W związku zapisami </w:t>
      </w:r>
      <w:r w:rsidR="00215586" w:rsidRPr="0029786D">
        <w:rPr>
          <w:rFonts w:asciiTheme="majorHAnsi" w:hAnsiTheme="majorHAnsi" w:cstheme="majorHAnsi"/>
          <w:color w:val="000000"/>
          <w:sz w:val="21"/>
          <w:szCs w:val="21"/>
        </w:rPr>
        <w:t>u</w:t>
      </w:r>
      <w:r w:rsidRPr="0029786D">
        <w:rPr>
          <w:rFonts w:asciiTheme="majorHAnsi" w:hAnsiTheme="majorHAnsi" w:cstheme="majorHAnsi"/>
          <w:color w:val="000000"/>
          <w:sz w:val="21"/>
          <w:szCs w:val="21"/>
        </w:rPr>
        <w:t>stawy z dnia 09 listopada 2018</w:t>
      </w:r>
      <w:r w:rsidR="00215586" w:rsidRPr="0029786D">
        <w:rPr>
          <w:rFonts w:asciiTheme="majorHAnsi" w:hAnsiTheme="majorHAnsi" w:cstheme="majorHAnsi"/>
          <w:color w:val="000000"/>
          <w:sz w:val="21"/>
          <w:szCs w:val="21"/>
        </w:rPr>
        <w:t xml:space="preserve"> </w:t>
      </w:r>
      <w:r w:rsidRPr="0029786D">
        <w:rPr>
          <w:rFonts w:asciiTheme="majorHAnsi" w:hAnsiTheme="majorHAnsi" w:cstheme="majorHAnsi"/>
          <w:color w:val="000000"/>
          <w:sz w:val="21"/>
          <w:szCs w:val="21"/>
        </w:rPr>
        <w:t xml:space="preserve">r. o elektronicznym fakturowaniu w zamówieniach publicznych, koncesjach na roboty budowlane lub usługi oraz partnerstwie publiczno-prywatnym </w:t>
      </w:r>
      <w:r w:rsidRPr="0029786D">
        <w:rPr>
          <w:rFonts w:asciiTheme="majorHAnsi" w:hAnsiTheme="majorHAnsi" w:cstheme="majorHAnsi"/>
          <w:b/>
          <w:color w:val="000000"/>
          <w:sz w:val="21"/>
          <w:szCs w:val="21"/>
        </w:rPr>
        <w:t>Wykonawca</w:t>
      </w:r>
      <w:r w:rsidRPr="0029786D">
        <w:rPr>
          <w:rFonts w:asciiTheme="majorHAnsi" w:hAnsiTheme="majorHAnsi" w:cstheme="majorHAnsi"/>
          <w:color w:val="000000"/>
          <w:sz w:val="21"/>
          <w:szCs w:val="21"/>
        </w:rPr>
        <w:t xml:space="preserve"> jest uprawniony do wystawiania faktur za pośrednictwem platformy elektronicznego fakturowania. W takim przypadku zapisy Umowy stosuje się odpowiednio.</w:t>
      </w:r>
    </w:p>
    <w:p w14:paraId="000000A8" w14:textId="77777777" w:rsidR="00776931" w:rsidRPr="0029786D" w:rsidRDefault="00F555EC" w:rsidP="0029786D">
      <w:pPr>
        <w:numPr>
          <w:ilvl w:val="0"/>
          <w:numId w:val="25"/>
        </w:numPr>
        <w:pBdr>
          <w:top w:val="nil"/>
          <w:left w:val="nil"/>
          <w:bottom w:val="nil"/>
          <w:right w:val="nil"/>
          <w:between w:val="nil"/>
        </w:pBdr>
        <w:tabs>
          <w:tab w:val="left" w:pos="284"/>
        </w:tabs>
        <w:spacing w:line="280" w:lineRule="atLeast"/>
        <w:ind w:left="271" w:hangingChars="130" w:hanging="273"/>
        <w:jc w:val="both"/>
        <w:rPr>
          <w:rFonts w:asciiTheme="majorHAnsi" w:hAnsiTheme="majorHAnsi" w:cstheme="majorHAnsi"/>
          <w:sz w:val="21"/>
          <w:szCs w:val="21"/>
        </w:rPr>
      </w:pPr>
      <w:r w:rsidRPr="0029786D">
        <w:rPr>
          <w:rFonts w:asciiTheme="majorHAnsi" w:hAnsiTheme="majorHAnsi" w:cstheme="majorHAnsi"/>
          <w:color w:val="000000"/>
          <w:sz w:val="21"/>
          <w:szCs w:val="21"/>
        </w:rPr>
        <w:t xml:space="preserve">W przypadku, gdy </w:t>
      </w:r>
      <w:r w:rsidRPr="0029786D">
        <w:rPr>
          <w:rFonts w:asciiTheme="majorHAnsi" w:hAnsiTheme="majorHAnsi" w:cstheme="majorHAnsi"/>
          <w:b/>
          <w:color w:val="000000"/>
          <w:sz w:val="21"/>
          <w:szCs w:val="21"/>
        </w:rPr>
        <w:t>Wykonawca</w:t>
      </w:r>
      <w:r w:rsidRPr="0029786D">
        <w:rPr>
          <w:rFonts w:asciiTheme="majorHAnsi" w:hAnsiTheme="majorHAnsi" w:cstheme="majorHAnsi"/>
          <w:color w:val="000000"/>
          <w:sz w:val="21"/>
          <w:szCs w:val="21"/>
        </w:rPr>
        <w:t xml:space="preserve"> jest czynnym podatnikiem podatku od towarów i usług (podatku VAT), </w:t>
      </w:r>
      <w:r w:rsidRPr="0029786D">
        <w:rPr>
          <w:rFonts w:asciiTheme="majorHAnsi" w:hAnsiTheme="majorHAnsi" w:cstheme="majorHAnsi"/>
          <w:b/>
          <w:color w:val="000000"/>
          <w:sz w:val="21"/>
          <w:szCs w:val="21"/>
        </w:rPr>
        <w:t>Zamawiający</w:t>
      </w:r>
      <w:r w:rsidRPr="0029786D">
        <w:rPr>
          <w:rFonts w:asciiTheme="majorHAnsi" w:hAnsiTheme="majorHAnsi" w:cstheme="majorHAnsi"/>
          <w:color w:val="000000"/>
          <w:sz w:val="21"/>
          <w:szCs w:val="21"/>
        </w:rPr>
        <w:t xml:space="preserve"> zastrzega prawo odmowy zapłaty, jeżeli wskazany do zapłaty rachunek bankowy, bądź w przypadku rachunku wirtualnego- powiązany z nim rachunek rozliczeniowy, nie </w:t>
      </w:r>
      <w:r w:rsidRPr="0029786D">
        <w:rPr>
          <w:rFonts w:asciiTheme="majorHAnsi" w:hAnsiTheme="majorHAnsi" w:cstheme="majorHAnsi"/>
          <w:sz w:val="21"/>
          <w:szCs w:val="21"/>
        </w:rPr>
        <w:t>znajduje się na udostępnionym przez Szefa Krajowej Administracji Skarbowej wykazie podmiotów zarejestrowanych jako podatnicy VAT.</w:t>
      </w:r>
    </w:p>
    <w:p w14:paraId="000000A9" w14:textId="5EC03352" w:rsidR="00776931" w:rsidRPr="0029786D" w:rsidRDefault="00F555EC" w:rsidP="0029786D">
      <w:pPr>
        <w:numPr>
          <w:ilvl w:val="0"/>
          <w:numId w:val="25"/>
        </w:numPr>
        <w:pBdr>
          <w:top w:val="nil"/>
          <w:left w:val="nil"/>
          <w:bottom w:val="nil"/>
          <w:right w:val="nil"/>
          <w:between w:val="nil"/>
        </w:pBdr>
        <w:tabs>
          <w:tab w:val="left" w:pos="284"/>
        </w:tabs>
        <w:spacing w:line="280" w:lineRule="atLeast"/>
        <w:ind w:left="272" w:hangingChars="130" w:hanging="274"/>
        <w:jc w:val="both"/>
        <w:rPr>
          <w:rFonts w:asciiTheme="majorHAnsi" w:hAnsiTheme="majorHAnsi" w:cstheme="majorHAnsi"/>
          <w:sz w:val="21"/>
          <w:szCs w:val="21"/>
        </w:rPr>
      </w:pPr>
      <w:r w:rsidRPr="0029786D">
        <w:rPr>
          <w:rFonts w:asciiTheme="majorHAnsi" w:hAnsiTheme="majorHAnsi" w:cstheme="majorHAnsi"/>
          <w:b/>
          <w:sz w:val="21"/>
          <w:szCs w:val="21"/>
        </w:rPr>
        <w:t>Zamawiający</w:t>
      </w:r>
      <w:r w:rsidRPr="0029786D">
        <w:rPr>
          <w:rFonts w:asciiTheme="majorHAnsi" w:hAnsiTheme="majorHAnsi" w:cstheme="majorHAnsi"/>
          <w:sz w:val="21"/>
          <w:szCs w:val="21"/>
        </w:rPr>
        <w:t xml:space="preserve"> zastrzega prawo realizowania płatności za faktury za dostawę i dystrybucję energii elektrycznej z zastosowaniem mechanizmu podzielonej płatności, tzw. </w:t>
      </w:r>
      <w:proofErr w:type="spellStart"/>
      <w:r w:rsidRPr="0029786D">
        <w:rPr>
          <w:rFonts w:asciiTheme="majorHAnsi" w:hAnsiTheme="majorHAnsi" w:cstheme="majorHAnsi"/>
          <w:sz w:val="21"/>
          <w:szCs w:val="21"/>
        </w:rPr>
        <w:t>split</w:t>
      </w:r>
      <w:proofErr w:type="spellEnd"/>
      <w:r w:rsidRPr="0029786D">
        <w:rPr>
          <w:rFonts w:asciiTheme="majorHAnsi" w:hAnsiTheme="majorHAnsi" w:cstheme="majorHAnsi"/>
          <w:sz w:val="21"/>
          <w:szCs w:val="21"/>
        </w:rPr>
        <w:t xml:space="preserve"> </w:t>
      </w:r>
      <w:proofErr w:type="spellStart"/>
      <w:r w:rsidRPr="0029786D">
        <w:rPr>
          <w:rFonts w:asciiTheme="majorHAnsi" w:hAnsiTheme="majorHAnsi" w:cstheme="majorHAnsi"/>
          <w:sz w:val="21"/>
          <w:szCs w:val="21"/>
        </w:rPr>
        <w:t>payment</w:t>
      </w:r>
      <w:proofErr w:type="spellEnd"/>
      <w:r w:rsidRPr="0029786D">
        <w:rPr>
          <w:rFonts w:asciiTheme="majorHAnsi" w:hAnsiTheme="majorHAnsi" w:cstheme="majorHAnsi"/>
          <w:sz w:val="21"/>
          <w:szCs w:val="21"/>
        </w:rPr>
        <w:t>.</w:t>
      </w:r>
    </w:p>
    <w:p w14:paraId="52FD4F8C" w14:textId="77777777" w:rsidR="006B6FBF" w:rsidRPr="0029786D" w:rsidRDefault="00CB16F6" w:rsidP="0029786D">
      <w:pPr>
        <w:numPr>
          <w:ilvl w:val="0"/>
          <w:numId w:val="25"/>
        </w:numPr>
        <w:pBdr>
          <w:top w:val="nil"/>
          <w:left w:val="nil"/>
          <w:bottom w:val="nil"/>
          <w:right w:val="nil"/>
          <w:between w:val="nil"/>
        </w:pBdr>
        <w:tabs>
          <w:tab w:val="left" w:pos="284"/>
        </w:tabs>
        <w:spacing w:line="280" w:lineRule="atLeast"/>
        <w:ind w:left="272" w:hangingChars="130" w:hanging="274"/>
        <w:jc w:val="both"/>
        <w:rPr>
          <w:rFonts w:asciiTheme="majorHAnsi" w:hAnsiTheme="majorHAnsi" w:cstheme="majorHAnsi"/>
          <w:sz w:val="21"/>
          <w:szCs w:val="21"/>
        </w:rPr>
      </w:pPr>
      <w:r w:rsidRPr="0029786D">
        <w:rPr>
          <w:rFonts w:asciiTheme="majorHAnsi" w:hAnsiTheme="majorHAnsi" w:cstheme="majorHAnsi"/>
          <w:b/>
          <w:bCs/>
          <w:sz w:val="21"/>
          <w:szCs w:val="21"/>
        </w:rPr>
        <w:t>Wykonawca</w:t>
      </w:r>
      <w:r w:rsidRPr="0029786D">
        <w:rPr>
          <w:rFonts w:asciiTheme="majorHAnsi" w:hAnsiTheme="majorHAnsi" w:cstheme="majorHAnsi"/>
          <w:sz w:val="21"/>
          <w:szCs w:val="21"/>
        </w:rPr>
        <w:t xml:space="preserve"> </w:t>
      </w:r>
      <w:r w:rsidR="0096394B" w:rsidRPr="0029786D">
        <w:rPr>
          <w:rFonts w:asciiTheme="majorHAnsi" w:hAnsiTheme="majorHAnsi" w:cstheme="majorHAnsi"/>
          <w:sz w:val="21"/>
          <w:szCs w:val="21"/>
        </w:rPr>
        <w:t>może</w:t>
      </w:r>
      <w:r w:rsidRPr="0029786D">
        <w:rPr>
          <w:rFonts w:asciiTheme="majorHAnsi" w:hAnsiTheme="majorHAnsi" w:cstheme="majorHAnsi"/>
          <w:sz w:val="21"/>
          <w:szCs w:val="21"/>
        </w:rPr>
        <w:t xml:space="preserve"> wystawiać faktury</w:t>
      </w:r>
      <w:r w:rsidR="006B6FBF" w:rsidRPr="0029786D">
        <w:rPr>
          <w:rFonts w:asciiTheme="majorHAnsi" w:hAnsiTheme="majorHAnsi" w:cstheme="majorHAnsi"/>
          <w:sz w:val="21"/>
          <w:szCs w:val="21"/>
        </w:rPr>
        <w:t>:</w:t>
      </w:r>
    </w:p>
    <w:p w14:paraId="06496EE5" w14:textId="77777777" w:rsidR="006B6FBF" w:rsidRPr="0029786D" w:rsidRDefault="00CB16F6" w:rsidP="0029786D">
      <w:pPr>
        <w:pStyle w:val="Akapitzlist"/>
        <w:numPr>
          <w:ilvl w:val="1"/>
          <w:numId w:val="13"/>
        </w:numPr>
        <w:spacing w:line="280" w:lineRule="atLeast"/>
        <w:ind w:leftChars="0" w:left="709" w:firstLineChars="0" w:hanging="425"/>
        <w:jc w:val="both"/>
        <w:rPr>
          <w:rFonts w:asciiTheme="majorHAnsi" w:hAnsiTheme="majorHAnsi" w:cstheme="majorHAnsi"/>
          <w:sz w:val="21"/>
          <w:szCs w:val="21"/>
        </w:rPr>
      </w:pPr>
      <w:r w:rsidRPr="0029786D">
        <w:rPr>
          <w:rFonts w:asciiTheme="majorHAnsi" w:hAnsiTheme="majorHAnsi" w:cstheme="majorHAnsi"/>
          <w:sz w:val="21"/>
          <w:szCs w:val="21"/>
        </w:rPr>
        <w:t xml:space="preserve">w postaci </w:t>
      </w:r>
      <w:r w:rsidR="0096394B" w:rsidRPr="0029786D">
        <w:rPr>
          <w:rFonts w:asciiTheme="majorHAnsi" w:hAnsiTheme="majorHAnsi" w:cstheme="majorHAnsi"/>
          <w:sz w:val="21"/>
          <w:szCs w:val="21"/>
        </w:rPr>
        <w:t xml:space="preserve">papierowej i przekazywać na adres odbiorcy faktury zgodnie ze wskazaniem w załączniku nr 1 do Umowy lub </w:t>
      </w:r>
    </w:p>
    <w:p w14:paraId="2B1561CC" w14:textId="77777777" w:rsidR="006B6FBF" w:rsidRPr="0029786D" w:rsidRDefault="0096394B" w:rsidP="0029786D">
      <w:pPr>
        <w:pStyle w:val="Akapitzlist"/>
        <w:numPr>
          <w:ilvl w:val="1"/>
          <w:numId w:val="13"/>
        </w:numPr>
        <w:spacing w:line="280" w:lineRule="atLeast"/>
        <w:ind w:leftChars="0" w:left="709" w:firstLineChars="0" w:hanging="425"/>
        <w:jc w:val="both"/>
        <w:rPr>
          <w:rFonts w:asciiTheme="majorHAnsi" w:hAnsiTheme="majorHAnsi" w:cstheme="majorHAnsi"/>
          <w:sz w:val="21"/>
          <w:szCs w:val="21"/>
        </w:rPr>
      </w:pPr>
      <w:r w:rsidRPr="0029786D">
        <w:rPr>
          <w:rFonts w:asciiTheme="majorHAnsi" w:hAnsiTheme="majorHAnsi" w:cstheme="majorHAnsi"/>
          <w:sz w:val="21"/>
          <w:szCs w:val="21"/>
        </w:rPr>
        <w:t xml:space="preserve">w postaci </w:t>
      </w:r>
      <w:r w:rsidR="00CB16F6" w:rsidRPr="0029786D">
        <w:rPr>
          <w:rFonts w:asciiTheme="majorHAnsi" w:hAnsiTheme="majorHAnsi" w:cstheme="majorHAnsi"/>
          <w:sz w:val="21"/>
          <w:szCs w:val="21"/>
        </w:rPr>
        <w:t xml:space="preserve">elektronicznej i przekazywać w postaci elektronicznej w formacie PDF na wskazane w </w:t>
      </w:r>
      <w:r w:rsidR="00CB16F6" w:rsidRPr="0029786D">
        <w:rPr>
          <w:rFonts w:asciiTheme="majorHAnsi" w:hAnsiTheme="majorHAnsi" w:cstheme="majorHAnsi"/>
          <w:i/>
          <w:iCs/>
          <w:sz w:val="21"/>
          <w:szCs w:val="21"/>
        </w:rPr>
        <w:t>Załączniku do Umowy</w:t>
      </w:r>
      <w:r w:rsidR="00CB16F6" w:rsidRPr="0029786D">
        <w:rPr>
          <w:rFonts w:asciiTheme="majorHAnsi" w:hAnsiTheme="majorHAnsi" w:cstheme="majorHAnsi"/>
          <w:sz w:val="21"/>
          <w:szCs w:val="21"/>
        </w:rPr>
        <w:t xml:space="preserve"> adresy e-mail</w:t>
      </w:r>
      <w:r w:rsidR="006B6FBF" w:rsidRPr="0029786D">
        <w:rPr>
          <w:rFonts w:asciiTheme="majorHAnsi" w:hAnsiTheme="majorHAnsi" w:cstheme="majorHAnsi"/>
          <w:sz w:val="21"/>
          <w:szCs w:val="21"/>
        </w:rPr>
        <w:t>.</w:t>
      </w:r>
    </w:p>
    <w:p w14:paraId="4EF4B29E" w14:textId="648D12C0" w:rsidR="00CB16F6" w:rsidRPr="0029786D" w:rsidRDefault="00CB16F6" w:rsidP="0029786D">
      <w:pPr>
        <w:spacing w:line="280" w:lineRule="atLeast"/>
        <w:ind w:leftChars="0" w:left="284" w:firstLineChars="0" w:firstLine="0"/>
        <w:jc w:val="both"/>
        <w:rPr>
          <w:rFonts w:asciiTheme="majorHAnsi" w:hAnsiTheme="majorHAnsi" w:cstheme="majorHAnsi"/>
          <w:sz w:val="21"/>
          <w:szCs w:val="21"/>
        </w:rPr>
      </w:pPr>
      <w:r w:rsidRPr="0029786D">
        <w:rPr>
          <w:rFonts w:asciiTheme="majorHAnsi" w:hAnsiTheme="majorHAnsi" w:cstheme="majorHAnsi"/>
          <w:sz w:val="21"/>
          <w:szCs w:val="21"/>
        </w:rPr>
        <w:t xml:space="preserve">Za datę wpływu faktury </w:t>
      </w:r>
      <w:r w:rsidR="0096394B" w:rsidRPr="0029786D">
        <w:rPr>
          <w:rFonts w:asciiTheme="majorHAnsi" w:hAnsiTheme="majorHAnsi" w:cstheme="majorHAnsi"/>
          <w:sz w:val="21"/>
          <w:szCs w:val="21"/>
        </w:rPr>
        <w:t xml:space="preserve">wystawionej w postaci elektronicznej </w:t>
      </w:r>
      <w:r w:rsidRPr="0029786D">
        <w:rPr>
          <w:rFonts w:asciiTheme="majorHAnsi" w:hAnsiTheme="majorHAnsi" w:cstheme="majorHAnsi"/>
          <w:sz w:val="21"/>
          <w:szCs w:val="21"/>
        </w:rPr>
        <w:t xml:space="preserve">do Odbiorcy uznaje się datę wysłania faktury na adres e-mail </w:t>
      </w:r>
      <w:r w:rsidR="0096394B" w:rsidRPr="0029786D">
        <w:rPr>
          <w:rFonts w:asciiTheme="majorHAnsi" w:hAnsiTheme="majorHAnsi" w:cstheme="majorHAnsi"/>
          <w:sz w:val="21"/>
          <w:szCs w:val="21"/>
        </w:rPr>
        <w:t xml:space="preserve">wskazany w </w:t>
      </w:r>
      <w:r w:rsidR="006B6FBF" w:rsidRPr="0029786D">
        <w:rPr>
          <w:rFonts w:asciiTheme="majorHAnsi" w:hAnsiTheme="majorHAnsi" w:cstheme="majorHAnsi"/>
          <w:i/>
          <w:iCs/>
          <w:sz w:val="21"/>
          <w:szCs w:val="21"/>
        </w:rPr>
        <w:t>Z</w:t>
      </w:r>
      <w:r w:rsidR="0096394B" w:rsidRPr="0029786D">
        <w:rPr>
          <w:rFonts w:asciiTheme="majorHAnsi" w:hAnsiTheme="majorHAnsi" w:cstheme="majorHAnsi"/>
          <w:i/>
          <w:iCs/>
          <w:sz w:val="21"/>
          <w:szCs w:val="21"/>
        </w:rPr>
        <w:t>ałączniku do Umowy</w:t>
      </w:r>
      <w:r w:rsidR="0096394B" w:rsidRPr="0029786D">
        <w:rPr>
          <w:rFonts w:asciiTheme="majorHAnsi" w:hAnsiTheme="majorHAnsi" w:cstheme="majorHAnsi"/>
          <w:sz w:val="21"/>
          <w:szCs w:val="21"/>
        </w:rPr>
        <w:t xml:space="preserve">, przy czym Zamawiający nie dopuszcza zmiany formy dostarczania faktur w trakcie trwania Umowy, z zastrzeżeniem ust.1. </w:t>
      </w:r>
    </w:p>
    <w:p w14:paraId="670FE198" w14:textId="77777777" w:rsidR="00AA2FFF" w:rsidRPr="0029786D" w:rsidRDefault="00AA2FFF" w:rsidP="0029786D">
      <w:pPr>
        <w:pBdr>
          <w:top w:val="nil"/>
          <w:left w:val="nil"/>
          <w:bottom w:val="nil"/>
          <w:right w:val="nil"/>
          <w:between w:val="nil"/>
        </w:pBdr>
        <w:tabs>
          <w:tab w:val="left" w:pos="284"/>
        </w:tabs>
        <w:spacing w:line="280" w:lineRule="atLeast"/>
        <w:ind w:left="0" w:hanging="2"/>
        <w:jc w:val="both"/>
        <w:rPr>
          <w:rFonts w:asciiTheme="majorHAnsi" w:hAnsiTheme="majorHAnsi" w:cstheme="majorHAnsi"/>
          <w:color w:val="000000"/>
          <w:sz w:val="21"/>
          <w:szCs w:val="21"/>
        </w:rPr>
      </w:pPr>
    </w:p>
    <w:p w14:paraId="000000AC" w14:textId="77777777" w:rsidR="00776931" w:rsidRPr="0029786D" w:rsidRDefault="00F555EC" w:rsidP="0029786D">
      <w:pPr>
        <w:pBdr>
          <w:top w:val="nil"/>
          <w:left w:val="nil"/>
          <w:bottom w:val="nil"/>
          <w:right w:val="nil"/>
          <w:between w:val="nil"/>
        </w:pBdr>
        <w:tabs>
          <w:tab w:val="left" w:pos="284"/>
        </w:tabs>
        <w:spacing w:line="280" w:lineRule="atLeast"/>
        <w:ind w:left="0" w:hanging="2"/>
        <w:jc w:val="center"/>
        <w:rPr>
          <w:rFonts w:asciiTheme="majorHAnsi" w:hAnsiTheme="majorHAnsi" w:cstheme="majorHAnsi"/>
          <w:color w:val="000000"/>
          <w:sz w:val="21"/>
          <w:szCs w:val="21"/>
        </w:rPr>
      </w:pPr>
      <w:r w:rsidRPr="0029786D">
        <w:rPr>
          <w:rFonts w:asciiTheme="majorHAnsi" w:hAnsiTheme="majorHAnsi" w:cstheme="majorHAnsi"/>
          <w:b/>
          <w:color w:val="000000"/>
          <w:sz w:val="21"/>
          <w:szCs w:val="21"/>
        </w:rPr>
        <w:t>Kary umowne</w:t>
      </w:r>
    </w:p>
    <w:p w14:paraId="000000AD" w14:textId="77777777" w:rsidR="00776931" w:rsidRPr="0029786D" w:rsidRDefault="00F555EC" w:rsidP="0029786D">
      <w:pPr>
        <w:pBdr>
          <w:top w:val="nil"/>
          <w:left w:val="nil"/>
          <w:bottom w:val="nil"/>
          <w:right w:val="nil"/>
          <w:between w:val="nil"/>
        </w:pBdr>
        <w:tabs>
          <w:tab w:val="left" w:pos="284"/>
        </w:tabs>
        <w:spacing w:line="280" w:lineRule="atLeast"/>
        <w:ind w:left="0" w:hanging="2"/>
        <w:jc w:val="center"/>
        <w:rPr>
          <w:rFonts w:asciiTheme="majorHAnsi" w:hAnsiTheme="majorHAnsi" w:cstheme="majorHAnsi"/>
          <w:color w:val="000000"/>
          <w:sz w:val="21"/>
          <w:szCs w:val="21"/>
        </w:rPr>
      </w:pPr>
      <w:r w:rsidRPr="0029786D">
        <w:rPr>
          <w:rFonts w:asciiTheme="majorHAnsi" w:hAnsiTheme="majorHAnsi" w:cstheme="majorHAnsi"/>
          <w:b/>
          <w:color w:val="000000"/>
          <w:sz w:val="21"/>
          <w:szCs w:val="21"/>
        </w:rPr>
        <w:t>§ 10</w:t>
      </w:r>
    </w:p>
    <w:p w14:paraId="000000AE" w14:textId="6ED7897E" w:rsidR="00776931" w:rsidRPr="0029786D" w:rsidRDefault="00F555EC" w:rsidP="0029786D">
      <w:pPr>
        <w:numPr>
          <w:ilvl w:val="0"/>
          <w:numId w:val="9"/>
        </w:numPr>
        <w:pBdr>
          <w:top w:val="nil"/>
          <w:left w:val="nil"/>
          <w:bottom w:val="nil"/>
          <w:right w:val="nil"/>
          <w:between w:val="nil"/>
        </w:pBdr>
        <w:tabs>
          <w:tab w:val="left" w:pos="284"/>
        </w:tabs>
        <w:spacing w:line="280" w:lineRule="atLeast"/>
        <w:ind w:leftChars="0" w:left="284" w:firstLineChars="0" w:hanging="284"/>
        <w:jc w:val="both"/>
        <w:rPr>
          <w:rFonts w:asciiTheme="majorHAnsi" w:hAnsiTheme="majorHAnsi" w:cstheme="majorHAnsi"/>
          <w:color w:val="000000"/>
          <w:sz w:val="21"/>
          <w:szCs w:val="21"/>
        </w:rPr>
      </w:pPr>
      <w:r w:rsidRPr="0029786D">
        <w:rPr>
          <w:rFonts w:asciiTheme="majorHAnsi" w:hAnsiTheme="majorHAnsi" w:cstheme="majorHAnsi"/>
          <w:b/>
          <w:color w:val="000000"/>
          <w:sz w:val="21"/>
          <w:szCs w:val="21"/>
        </w:rPr>
        <w:t>Wykonawca</w:t>
      </w:r>
      <w:r w:rsidRPr="0029786D">
        <w:rPr>
          <w:rFonts w:asciiTheme="majorHAnsi" w:hAnsiTheme="majorHAnsi" w:cstheme="majorHAnsi"/>
          <w:color w:val="000000"/>
          <w:sz w:val="21"/>
          <w:szCs w:val="21"/>
        </w:rPr>
        <w:t xml:space="preserve"> zapłaci </w:t>
      </w:r>
      <w:r w:rsidRPr="0029786D">
        <w:rPr>
          <w:rFonts w:asciiTheme="majorHAnsi" w:hAnsiTheme="majorHAnsi" w:cstheme="majorHAnsi"/>
          <w:b/>
          <w:color w:val="000000"/>
          <w:sz w:val="21"/>
          <w:szCs w:val="21"/>
        </w:rPr>
        <w:t>Zamawiającemu</w:t>
      </w:r>
      <w:r w:rsidRPr="0029786D">
        <w:rPr>
          <w:rFonts w:asciiTheme="majorHAnsi" w:hAnsiTheme="majorHAnsi" w:cstheme="majorHAnsi"/>
          <w:color w:val="000000"/>
          <w:sz w:val="21"/>
          <w:szCs w:val="21"/>
        </w:rPr>
        <w:t xml:space="preserve"> (Odbiorcy) karę umowną za odstąpienie od Umowy</w:t>
      </w:r>
      <w:r w:rsidR="00903BF4" w:rsidRPr="0029786D">
        <w:rPr>
          <w:rFonts w:asciiTheme="majorHAnsi" w:hAnsiTheme="majorHAnsi" w:cstheme="majorHAnsi"/>
          <w:color w:val="000000"/>
          <w:sz w:val="21"/>
          <w:szCs w:val="21"/>
        </w:rPr>
        <w:t xml:space="preserve"> </w:t>
      </w:r>
      <w:r w:rsidRPr="0029786D">
        <w:rPr>
          <w:rFonts w:asciiTheme="majorHAnsi" w:hAnsiTheme="majorHAnsi" w:cstheme="majorHAnsi"/>
          <w:color w:val="000000"/>
          <w:sz w:val="21"/>
          <w:szCs w:val="21"/>
        </w:rPr>
        <w:t>/</w:t>
      </w:r>
      <w:r w:rsidR="00903BF4" w:rsidRPr="0029786D">
        <w:rPr>
          <w:rFonts w:asciiTheme="majorHAnsi" w:hAnsiTheme="majorHAnsi" w:cstheme="majorHAnsi"/>
          <w:color w:val="000000"/>
          <w:sz w:val="21"/>
          <w:szCs w:val="21"/>
        </w:rPr>
        <w:t xml:space="preserve"> </w:t>
      </w:r>
      <w:r w:rsidR="00C75DD5" w:rsidRPr="0029786D">
        <w:rPr>
          <w:rFonts w:asciiTheme="majorHAnsi" w:hAnsiTheme="majorHAnsi" w:cstheme="majorHAnsi"/>
          <w:color w:val="000000"/>
          <w:sz w:val="21"/>
          <w:szCs w:val="21"/>
        </w:rPr>
        <w:t xml:space="preserve">wypowiedzenie </w:t>
      </w:r>
      <w:r w:rsidRPr="0029786D">
        <w:rPr>
          <w:rFonts w:asciiTheme="majorHAnsi" w:hAnsiTheme="majorHAnsi" w:cstheme="majorHAnsi"/>
          <w:color w:val="000000"/>
          <w:sz w:val="21"/>
          <w:szCs w:val="21"/>
        </w:rPr>
        <w:t xml:space="preserve">Umowy przez </w:t>
      </w:r>
      <w:r w:rsidRPr="0029786D">
        <w:rPr>
          <w:rFonts w:asciiTheme="majorHAnsi" w:hAnsiTheme="majorHAnsi" w:cstheme="majorHAnsi"/>
          <w:b/>
          <w:color w:val="000000"/>
          <w:sz w:val="21"/>
          <w:szCs w:val="21"/>
        </w:rPr>
        <w:t>Zamawiającego</w:t>
      </w:r>
      <w:r w:rsidRPr="0029786D">
        <w:rPr>
          <w:rFonts w:asciiTheme="majorHAnsi" w:hAnsiTheme="majorHAnsi" w:cstheme="majorHAnsi"/>
          <w:color w:val="000000"/>
          <w:sz w:val="21"/>
          <w:szCs w:val="21"/>
        </w:rPr>
        <w:t xml:space="preserve"> lub </w:t>
      </w:r>
      <w:r w:rsidRPr="0029786D">
        <w:rPr>
          <w:rFonts w:asciiTheme="majorHAnsi" w:hAnsiTheme="majorHAnsi" w:cstheme="majorHAnsi"/>
          <w:b/>
          <w:color w:val="000000"/>
          <w:sz w:val="21"/>
          <w:szCs w:val="21"/>
        </w:rPr>
        <w:t>Wykonawcę</w:t>
      </w:r>
      <w:r w:rsidRPr="0029786D">
        <w:rPr>
          <w:rFonts w:asciiTheme="majorHAnsi" w:hAnsiTheme="majorHAnsi" w:cstheme="majorHAnsi"/>
          <w:color w:val="000000"/>
          <w:sz w:val="21"/>
          <w:szCs w:val="21"/>
        </w:rPr>
        <w:t xml:space="preserve"> z przyczyn leżących po stronie </w:t>
      </w:r>
      <w:r w:rsidRPr="0029786D">
        <w:rPr>
          <w:rFonts w:asciiTheme="majorHAnsi" w:hAnsiTheme="majorHAnsi" w:cstheme="majorHAnsi"/>
          <w:b/>
          <w:color w:val="000000"/>
          <w:sz w:val="21"/>
          <w:szCs w:val="21"/>
        </w:rPr>
        <w:t>Wykonawcy</w:t>
      </w:r>
      <w:r w:rsidRPr="0029786D">
        <w:rPr>
          <w:rFonts w:asciiTheme="majorHAnsi" w:hAnsiTheme="majorHAnsi" w:cstheme="majorHAnsi"/>
          <w:color w:val="000000"/>
          <w:sz w:val="21"/>
          <w:szCs w:val="21"/>
        </w:rPr>
        <w:t xml:space="preserve"> w wysokości </w:t>
      </w:r>
      <w:r w:rsidR="00351C6A" w:rsidRPr="0029786D">
        <w:rPr>
          <w:rFonts w:asciiTheme="majorHAnsi" w:hAnsiTheme="majorHAnsi" w:cstheme="majorHAnsi"/>
          <w:color w:val="000000"/>
          <w:sz w:val="21"/>
          <w:szCs w:val="21"/>
        </w:rPr>
        <w:t>5</w:t>
      </w:r>
      <w:r w:rsidRPr="0029786D">
        <w:rPr>
          <w:rFonts w:asciiTheme="majorHAnsi" w:hAnsiTheme="majorHAnsi" w:cstheme="majorHAnsi"/>
          <w:color w:val="000000"/>
          <w:sz w:val="21"/>
          <w:szCs w:val="21"/>
        </w:rPr>
        <w:t>% wartości wynagrodzenia brutto określonego za dostawę energii</w:t>
      </w:r>
      <w:r w:rsidR="002715CA" w:rsidRPr="0029786D">
        <w:rPr>
          <w:rFonts w:asciiTheme="majorHAnsi" w:hAnsiTheme="majorHAnsi" w:cstheme="majorHAnsi"/>
          <w:color w:val="000000"/>
          <w:sz w:val="21"/>
          <w:szCs w:val="21"/>
        </w:rPr>
        <w:t xml:space="preserve"> (§</w:t>
      </w:r>
      <w:r w:rsidR="00857A30" w:rsidRPr="0029786D">
        <w:rPr>
          <w:rFonts w:asciiTheme="majorHAnsi" w:hAnsiTheme="majorHAnsi" w:cstheme="majorHAnsi"/>
          <w:color w:val="000000"/>
          <w:sz w:val="21"/>
          <w:szCs w:val="21"/>
        </w:rPr>
        <w:t>7 ust.3 pkt 1 Umowy).</w:t>
      </w:r>
    </w:p>
    <w:p w14:paraId="5F1B27FE" w14:textId="3F0ECFCB" w:rsidR="002B7D05" w:rsidRPr="0029786D" w:rsidRDefault="00F555EC" w:rsidP="0029786D">
      <w:pPr>
        <w:numPr>
          <w:ilvl w:val="0"/>
          <w:numId w:val="9"/>
        </w:numPr>
        <w:pBdr>
          <w:top w:val="nil"/>
          <w:left w:val="nil"/>
          <w:bottom w:val="nil"/>
          <w:right w:val="nil"/>
          <w:between w:val="nil"/>
        </w:pBdr>
        <w:tabs>
          <w:tab w:val="left" w:pos="284"/>
        </w:tabs>
        <w:spacing w:line="280" w:lineRule="atLeast"/>
        <w:ind w:leftChars="0" w:left="284" w:firstLineChars="0" w:hanging="284"/>
        <w:jc w:val="both"/>
        <w:rPr>
          <w:rFonts w:asciiTheme="majorHAnsi" w:hAnsiTheme="majorHAnsi" w:cstheme="majorHAnsi"/>
          <w:sz w:val="21"/>
          <w:szCs w:val="21"/>
        </w:rPr>
      </w:pPr>
      <w:r w:rsidRPr="0029786D">
        <w:rPr>
          <w:rFonts w:asciiTheme="majorHAnsi" w:hAnsiTheme="majorHAnsi" w:cstheme="majorHAnsi"/>
          <w:b/>
          <w:color w:val="000000"/>
          <w:sz w:val="21"/>
          <w:szCs w:val="21"/>
        </w:rPr>
        <w:t>Zamawiający</w:t>
      </w:r>
      <w:r w:rsidRPr="0029786D">
        <w:rPr>
          <w:rFonts w:asciiTheme="majorHAnsi" w:hAnsiTheme="majorHAnsi" w:cstheme="majorHAnsi"/>
          <w:color w:val="000000"/>
          <w:sz w:val="21"/>
          <w:szCs w:val="21"/>
        </w:rPr>
        <w:t xml:space="preserve"> zapłaci </w:t>
      </w:r>
      <w:r w:rsidRPr="0029786D">
        <w:rPr>
          <w:rFonts w:asciiTheme="majorHAnsi" w:hAnsiTheme="majorHAnsi" w:cstheme="majorHAnsi"/>
          <w:b/>
          <w:color w:val="000000"/>
          <w:sz w:val="21"/>
          <w:szCs w:val="21"/>
        </w:rPr>
        <w:t>Wykonawcy</w:t>
      </w:r>
      <w:r w:rsidRPr="0029786D">
        <w:rPr>
          <w:rFonts w:asciiTheme="majorHAnsi" w:hAnsiTheme="majorHAnsi" w:cstheme="majorHAnsi"/>
          <w:color w:val="000000"/>
          <w:sz w:val="21"/>
          <w:szCs w:val="21"/>
        </w:rPr>
        <w:t xml:space="preserve"> karę umowną za odstąpienie od Umowy / </w:t>
      </w:r>
      <w:r w:rsidR="00C75DD5" w:rsidRPr="0029786D">
        <w:rPr>
          <w:rFonts w:asciiTheme="majorHAnsi" w:hAnsiTheme="majorHAnsi" w:cstheme="majorHAnsi"/>
          <w:color w:val="000000"/>
          <w:sz w:val="21"/>
          <w:szCs w:val="21"/>
        </w:rPr>
        <w:t>wypowiedzenie</w:t>
      </w:r>
      <w:r w:rsidRPr="0029786D">
        <w:rPr>
          <w:rFonts w:asciiTheme="majorHAnsi" w:hAnsiTheme="majorHAnsi" w:cstheme="majorHAnsi"/>
          <w:color w:val="000000"/>
          <w:sz w:val="21"/>
          <w:szCs w:val="21"/>
        </w:rPr>
        <w:t xml:space="preserve"> Umowy przez </w:t>
      </w:r>
      <w:r w:rsidRPr="0029786D">
        <w:rPr>
          <w:rFonts w:asciiTheme="majorHAnsi" w:hAnsiTheme="majorHAnsi" w:cstheme="majorHAnsi"/>
          <w:b/>
          <w:color w:val="000000"/>
          <w:sz w:val="21"/>
          <w:szCs w:val="21"/>
        </w:rPr>
        <w:t>Zamawiającego</w:t>
      </w:r>
      <w:r w:rsidRPr="0029786D">
        <w:rPr>
          <w:rFonts w:asciiTheme="majorHAnsi" w:hAnsiTheme="majorHAnsi" w:cstheme="majorHAnsi"/>
          <w:color w:val="000000"/>
          <w:sz w:val="21"/>
          <w:szCs w:val="21"/>
        </w:rPr>
        <w:t xml:space="preserve"> z przyczyn </w:t>
      </w:r>
      <w:r w:rsidRPr="0029786D">
        <w:rPr>
          <w:rFonts w:asciiTheme="majorHAnsi" w:hAnsiTheme="majorHAnsi" w:cstheme="majorHAnsi"/>
          <w:sz w:val="21"/>
          <w:szCs w:val="21"/>
        </w:rPr>
        <w:t xml:space="preserve">leżących po stronie </w:t>
      </w:r>
      <w:r w:rsidRPr="0029786D">
        <w:rPr>
          <w:rFonts w:asciiTheme="majorHAnsi" w:hAnsiTheme="majorHAnsi" w:cstheme="majorHAnsi"/>
          <w:b/>
          <w:sz w:val="21"/>
          <w:szCs w:val="21"/>
        </w:rPr>
        <w:t>Zamawiającego</w:t>
      </w:r>
      <w:r w:rsidRPr="0029786D">
        <w:rPr>
          <w:rFonts w:asciiTheme="majorHAnsi" w:hAnsiTheme="majorHAnsi" w:cstheme="majorHAnsi"/>
          <w:sz w:val="21"/>
          <w:szCs w:val="21"/>
        </w:rPr>
        <w:t xml:space="preserve"> w wysokości </w:t>
      </w:r>
      <w:r w:rsidR="00351C6A" w:rsidRPr="0029786D">
        <w:rPr>
          <w:rFonts w:asciiTheme="majorHAnsi" w:hAnsiTheme="majorHAnsi" w:cstheme="majorHAnsi"/>
          <w:sz w:val="21"/>
          <w:szCs w:val="21"/>
        </w:rPr>
        <w:t>5</w:t>
      </w:r>
      <w:r w:rsidRPr="0029786D">
        <w:rPr>
          <w:rFonts w:asciiTheme="majorHAnsi" w:hAnsiTheme="majorHAnsi" w:cstheme="majorHAnsi"/>
          <w:sz w:val="21"/>
          <w:szCs w:val="21"/>
        </w:rPr>
        <w:t>% wartości wynagrodzenia brutto za dostawę energii</w:t>
      </w:r>
      <w:r w:rsidR="00857A30" w:rsidRPr="0029786D">
        <w:rPr>
          <w:rFonts w:asciiTheme="majorHAnsi" w:hAnsiTheme="majorHAnsi" w:cstheme="majorHAnsi"/>
          <w:sz w:val="21"/>
          <w:szCs w:val="21"/>
        </w:rPr>
        <w:t xml:space="preserve"> (§7 ust.3 pkt 1 Umowy)</w:t>
      </w:r>
      <w:r w:rsidR="00C66C16" w:rsidRPr="0029786D">
        <w:rPr>
          <w:rFonts w:asciiTheme="majorHAnsi" w:hAnsiTheme="majorHAnsi" w:cstheme="majorHAnsi"/>
          <w:sz w:val="21"/>
          <w:szCs w:val="21"/>
        </w:rPr>
        <w:t>, z zastrzeżeniem zapisów ust.3 poniżej.</w:t>
      </w:r>
    </w:p>
    <w:p w14:paraId="000000B0" w14:textId="0323D6EC" w:rsidR="00776931" w:rsidRPr="0029786D" w:rsidRDefault="00F555EC" w:rsidP="0029786D">
      <w:pPr>
        <w:numPr>
          <w:ilvl w:val="0"/>
          <w:numId w:val="9"/>
        </w:numPr>
        <w:pBdr>
          <w:top w:val="nil"/>
          <w:left w:val="nil"/>
          <w:bottom w:val="nil"/>
          <w:right w:val="nil"/>
          <w:between w:val="nil"/>
        </w:pBdr>
        <w:tabs>
          <w:tab w:val="left" w:pos="284"/>
        </w:tabs>
        <w:spacing w:line="280" w:lineRule="atLeast"/>
        <w:ind w:leftChars="0" w:left="284" w:firstLineChars="0" w:hanging="284"/>
        <w:jc w:val="both"/>
        <w:rPr>
          <w:rFonts w:asciiTheme="majorHAnsi" w:hAnsiTheme="majorHAnsi" w:cstheme="majorHAnsi"/>
          <w:color w:val="000000"/>
          <w:sz w:val="21"/>
          <w:szCs w:val="21"/>
        </w:rPr>
      </w:pPr>
      <w:r w:rsidRPr="0029786D">
        <w:rPr>
          <w:rFonts w:asciiTheme="majorHAnsi" w:hAnsiTheme="majorHAnsi" w:cstheme="majorHAnsi"/>
          <w:sz w:val="21"/>
          <w:szCs w:val="21"/>
        </w:rPr>
        <w:t xml:space="preserve">W razie zaistnienia istotnej zmiany okoliczności powodującej, że wykonanie Umowy (części lub całości) nie leży w interesie publicznym, czego nie można było przewidzieć w chwili zawarcia Umowy, lub dalsze wykonywanie Umowy może zagrozić </w:t>
      </w:r>
      <w:r w:rsidR="00E17B4E" w:rsidRPr="0029786D">
        <w:rPr>
          <w:rFonts w:asciiTheme="majorHAnsi" w:hAnsiTheme="majorHAnsi" w:cstheme="majorHAnsi"/>
          <w:sz w:val="21"/>
          <w:szCs w:val="21"/>
        </w:rPr>
        <w:t>podstawowemu</w:t>
      </w:r>
      <w:r w:rsidRPr="0029786D">
        <w:rPr>
          <w:rFonts w:asciiTheme="majorHAnsi" w:hAnsiTheme="majorHAnsi" w:cstheme="majorHAnsi"/>
          <w:sz w:val="21"/>
          <w:szCs w:val="21"/>
        </w:rPr>
        <w:t xml:space="preserve"> interesowi </w:t>
      </w:r>
      <w:r w:rsidR="00E17B4E" w:rsidRPr="0029786D">
        <w:rPr>
          <w:rFonts w:asciiTheme="majorHAnsi" w:hAnsiTheme="majorHAnsi" w:cstheme="majorHAnsi"/>
          <w:sz w:val="21"/>
          <w:szCs w:val="21"/>
        </w:rPr>
        <w:t xml:space="preserve">bezpieczeństwa państwa </w:t>
      </w:r>
      <w:r w:rsidRPr="0029786D">
        <w:rPr>
          <w:rFonts w:asciiTheme="majorHAnsi" w:hAnsiTheme="majorHAnsi" w:cstheme="majorHAnsi"/>
          <w:sz w:val="21"/>
          <w:szCs w:val="21"/>
        </w:rPr>
        <w:t xml:space="preserve">lub bezpieczeństwu publicznemu, </w:t>
      </w:r>
      <w:r w:rsidR="002B7D05" w:rsidRPr="0029786D">
        <w:rPr>
          <w:rFonts w:asciiTheme="majorHAnsi" w:hAnsiTheme="majorHAnsi" w:cstheme="majorHAnsi"/>
          <w:b/>
          <w:bCs/>
          <w:sz w:val="21"/>
          <w:szCs w:val="21"/>
        </w:rPr>
        <w:t>Z</w:t>
      </w:r>
      <w:r w:rsidRPr="0029786D">
        <w:rPr>
          <w:rFonts w:asciiTheme="majorHAnsi" w:hAnsiTheme="majorHAnsi" w:cstheme="majorHAnsi"/>
          <w:b/>
          <w:bCs/>
          <w:sz w:val="21"/>
          <w:szCs w:val="21"/>
        </w:rPr>
        <w:t>amawiający</w:t>
      </w:r>
      <w:r w:rsidRPr="0029786D">
        <w:rPr>
          <w:rFonts w:asciiTheme="majorHAnsi" w:hAnsiTheme="majorHAnsi" w:cstheme="majorHAnsi"/>
          <w:sz w:val="21"/>
          <w:szCs w:val="21"/>
        </w:rPr>
        <w:t xml:space="preserve"> może odstąpić od Umowy (części lub całości) w terminie 30 dni od dnia powzięcia wiadomości </w:t>
      </w:r>
      <w:r w:rsidRPr="0029786D">
        <w:rPr>
          <w:rFonts w:asciiTheme="majorHAnsi" w:hAnsiTheme="majorHAnsi" w:cstheme="majorHAnsi"/>
          <w:color w:val="000000"/>
          <w:sz w:val="21"/>
          <w:szCs w:val="21"/>
        </w:rPr>
        <w:t xml:space="preserve">o powyższych okolicznościach. W takim przypadku </w:t>
      </w:r>
      <w:r w:rsidR="002B7D05" w:rsidRPr="0029786D">
        <w:rPr>
          <w:rFonts w:asciiTheme="majorHAnsi" w:hAnsiTheme="majorHAnsi" w:cstheme="majorHAnsi"/>
          <w:b/>
          <w:bCs/>
          <w:color w:val="000000"/>
          <w:sz w:val="21"/>
          <w:szCs w:val="21"/>
        </w:rPr>
        <w:t>W</w:t>
      </w:r>
      <w:r w:rsidRPr="0029786D">
        <w:rPr>
          <w:rFonts w:asciiTheme="majorHAnsi" w:hAnsiTheme="majorHAnsi" w:cstheme="majorHAnsi"/>
          <w:b/>
          <w:bCs/>
          <w:color w:val="000000"/>
          <w:sz w:val="21"/>
          <w:szCs w:val="21"/>
        </w:rPr>
        <w:t>ykonawca</w:t>
      </w:r>
      <w:r w:rsidRPr="0029786D">
        <w:rPr>
          <w:rFonts w:asciiTheme="majorHAnsi" w:hAnsiTheme="majorHAnsi" w:cstheme="majorHAnsi"/>
          <w:color w:val="000000"/>
          <w:sz w:val="21"/>
          <w:szCs w:val="21"/>
        </w:rPr>
        <w:t xml:space="preserve"> może żądać jedynie wynagrodzenia należnego mu z tytułu wykonania części Umowy.</w:t>
      </w:r>
    </w:p>
    <w:p w14:paraId="0B8A3666" w14:textId="2CCC82CB" w:rsidR="002B7D05" w:rsidRPr="0029786D" w:rsidRDefault="00F555EC" w:rsidP="0029786D">
      <w:pPr>
        <w:numPr>
          <w:ilvl w:val="0"/>
          <w:numId w:val="9"/>
        </w:numPr>
        <w:pBdr>
          <w:top w:val="nil"/>
          <w:left w:val="nil"/>
          <w:bottom w:val="nil"/>
          <w:right w:val="nil"/>
          <w:between w:val="nil"/>
        </w:pBdr>
        <w:tabs>
          <w:tab w:val="left" w:pos="284"/>
        </w:tabs>
        <w:spacing w:line="280" w:lineRule="atLeast"/>
        <w:ind w:leftChars="0" w:left="284" w:firstLineChars="0" w:hanging="284"/>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lastRenderedPageBreak/>
        <w:t>Kary umowne nie wyłączają prawa dochodzenia przez Strony odszkodowania przewyższającego wysokość zastrzeżonych kar umownych</w:t>
      </w:r>
      <w:r w:rsidR="008E2D6B" w:rsidRPr="0029786D">
        <w:rPr>
          <w:rFonts w:asciiTheme="majorHAnsi" w:hAnsiTheme="majorHAnsi" w:cstheme="majorHAnsi"/>
          <w:color w:val="000000"/>
          <w:sz w:val="21"/>
          <w:szCs w:val="21"/>
        </w:rPr>
        <w:t xml:space="preserve">. </w:t>
      </w:r>
    </w:p>
    <w:p w14:paraId="000000B2" w14:textId="349813D8" w:rsidR="00776931" w:rsidRPr="0029786D" w:rsidRDefault="00F555EC" w:rsidP="0029786D">
      <w:pPr>
        <w:numPr>
          <w:ilvl w:val="0"/>
          <w:numId w:val="9"/>
        </w:numPr>
        <w:pBdr>
          <w:top w:val="nil"/>
          <w:left w:val="nil"/>
          <w:bottom w:val="nil"/>
          <w:right w:val="nil"/>
          <w:between w:val="nil"/>
        </w:pBdr>
        <w:tabs>
          <w:tab w:val="left" w:pos="284"/>
        </w:tabs>
        <w:spacing w:line="280" w:lineRule="atLeast"/>
        <w:ind w:leftChars="0" w:left="284" w:firstLineChars="0" w:hanging="284"/>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Łączna maksymalna wysokość kar umownych, jakich mogą dochodzić Strony wynosi </w:t>
      </w:r>
      <w:r w:rsidR="00195C39" w:rsidRPr="0029786D">
        <w:rPr>
          <w:rFonts w:asciiTheme="majorHAnsi" w:hAnsiTheme="majorHAnsi" w:cstheme="majorHAnsi"/>
          <w:color w:val="000000"/>
          <w:sz w:val="21"/>
          <w:szCs w:val="21"/>
        </w:rPr>
        <w:t>10</w:t>
      </w:r>
      <w:r w:rsidRPr="0029786D">
        <w:rPr>
          <w:rFonts w:asciiTheme="majorHAnsi" w:hAnsiTheme="majorHAnsi" w:cstheme="majorHAnsi"/>
          <w:color w:val="000000"/>
          <w:sz w:val="21"/>
          <w:szCs w:val="21"/>
        </w:rPr>
        <w:t xml:space="preserve">% wartości wynagrodzenia </w:t>
      </w:r>
      <w:r w:rsidR="009652B8" w:rsidRPr="0029786D">
        <w:rPr>
          <w:rFonts w:asciiTheme="majorHAnsi" w:hAnsiTheme="majorHAnsi" w:cstheme="majorHAnsi"/>
          <w:b/>
          <w:bCs/>
          <w:color w:val="000000"/>
          <w:sz w:val="21"/>
          <w:szCs w:val="21"/>
        </w:rPr>
        <w:t>W</w:t>
      </w:r>
      <w:r w:rsidRPr="0029786D">
        <w:rPr>
          <w:rFonts w:asciiTheme="majorHAnsi" w:hAnsiTheme="majorHAnsi" w:cstheme="majorHAnsi"/>
          <w:b/>
          <w:bCs/>
          <w:color w:val="000000"/>
          <w:sz w:val="21"/>
          <w:szCs w:val="21"/>
        </w:rPr>
        <w:t>ykonawcy</w:t>
      </w:r>
      <w:r w:rsidRPr="0029786D">
        <w:rPr>
          <w:rFonts w:asciiTheme="majorHAnsi" w:hAnsiTheme="majorHAnsi" w:cstheme="majorHAnsi"/>
          <w:color w:val="000000"/>
          <w:sz w:val="21"/>
          <w:szCs w:val="21"/>
        </w:rPr>
        <w:t xml:space="preserve"> brutto za dostawę energii elektrycznej</w:t>
      </w:r>
      <w:r w:rsidR="008E2D6B" w:rsidRPr="0029786D">
        <w:rPr>
          <w:rFonts w:asciiTheme="majorHAnsi" w:hAnsiTheme="majorHAnsi" w:cstheme="majorHAnsi"/>
          <w:color w:val="000000"/>
          <w:sz w:val="21"/>
          <w:szCs w:val="21"/>
        </w:rPr>
        <w:t xml:space="preserve">. </w:t>
      </w:r>
    </w:p>
    <w:p w14:paraId="3F16C6DC" w14:textId="21525490" w:rsidR="00195C39" w:rsidRPr="0029786D" w:rsidRDefault="00195C39" w:rsidP="0029786D">
      <w:pPr>
        <w:pStyle w:val="Akapitzlist"/>
        <w:numPr>
          <w:ilvl w:val="0"/>
          <w:numId w:val="9"/>
        </w:numPr>
        <w:tabs>
          <w:tab w:val="left" w:pos="284"/>
        </w:tabs>
        <w:spacing w:line="280" w:lineRule="atLeast"/>
        <w:ind w:leftChars="0" w:left="284" w:firstLineChars="0" w:hanging="286"/>
        <w:jc w:val="both"/>
        <w:textDirection w:val="lrTb"/>
        <w:textAlignment w:val="auto"/>
        <w:outlineLvl w:val="9"/>
        <w:rPr>
          <w:rFonts w:asciiTheme="majorHAnsi" w:hAnsiTheme="majorHAnsi" w:cstheme="majorHAnsi"/>
          <w:color w:val="0070C0"/>
          <w:sz w:val="21"/>
          <w:szCs w:val="21"/>
        </w:rPr>
      </w:pPr>
      <w:r w:rsidRPr="0029786D">
        <w:rPr>
          <w:rFonts w:asciiTheme="majorHAnsi" w:hAnsiTheme="majorHAnsi" w:cstheme="majorHAnsi"/>
          <w:sz w:val="21"/>
          <w:szCs w:val="21"/>
        </w:rPr>
        <w:t xml:space="preserve">W przypadku braku zapłaty lub nieterminowej zapłaty wynagrodzenia Podwykonawcom z tytułu zmiany wysokości wynagrodzenia, o której mowa w §11 ust. </w:t>
      </w:r>
      <w:r w:rsidR="0029786D" w:rsidRPr="0029786D">
        <w:rPr>
          <w:rFonts w:asciiTheme="majorHAnsi" w:hAnsiTheme="majorHAnsi" w:cstheme="majorHAnsi"/>
          <w:sz w:val="21"/>
          <w:szCs w:val="21"/>
        </w:rPr>
        <w:t>6</w:t>
      </w:r>
      <w:r w:rsidRPr="0029786D">
        <w:rPr>
          <w:rFonts w:asciiTheme="majorHAnsi" w:hAnsiTheme="majorHAnsi" w:cstheme="majorHAnsi"/>
          <w:sz w:val="21"/>
          <w:szCs w:val="21"/>
        </w:rPr>
        <w:t xml:space="preserve"> Umowy </w:t>
      </w:r>
      <w:r w:rsidRPr="0029786D">
        <w:rPr>
          <w:rFonts w:asciiTheme="majorHAnsi" w:hAnsiTheme="majorHAnsi" w:cstheme="majorHAnsi"/>
          <w:b/>
          <w:bCs/>
          <w:sz w:val="21"/>
          <w:szCs w:val="21"/>
        </w:rPr>
        <w:t>Zamawiający</w:t>
      </w:r>
      <w:r w:rsidRPr="0029786D">
        <w:rPr>
          <w:rFonts w:asciiTheme="majorHAnsi" w:hAnsiTheme="majorHAnsi" w:cstheme="majorHAnsi"/>
          <w:sz w:val="21"/>
          <w:szCs w:val="21"/>
        </w:rPr>
        <w:t xml:space="preserve"> obciąży </w:t>
      </w:r>
      <w:r w:rsidRPr="0029786D">
        <w:rPr>
          <w:rFonts w:asciiTheme="majorHAnsi" w:hAnsiTheme="majorHAnsi" w:cstheme="majorHAnsi"/>
          <w:b/>
          <w:bCs/>
          <w:sz w:val="21"/>
          <w:szCs w:val="21"/>
        </w:rPr>
        <w:t>Wykonawcę</w:t>
      </w:r>
      <w:r w:rsidRPr="0029786D">
        <w:rPr>
          <w:rFonts w:asciiTheme="majorHAnsi" w:hAnsiTheme="majorHAnsi" w:cstheme="majorHAnsi"/>
          <w:sz w:val="21"/>
          <w:szCs w:val="21"/>
        </w:rPr>
        <w:t xml:space="preserve"> karą umowną w wysokości 0,5% wynagrodzenia, które nie zostało zapłacone Podwykonawcy w terminie za każdy dzień nieterminowej zapłaty </w:t>
      </w:r>
      <w:r w:rsidRPr="0029786D">
        <w:rPr>
          <w:rFonts w:asciiTheme="majorHAnsi" w:eastAsia="Times New Roman" w:hAnsiTheme="majorHAnsi" w:cstheme="majorHAnsi"/>
          <w:bCs/>
          <w:i/>
          <w:iCs/>
          <w:sz w:val="21"/>
          <w:szCs w:val="21"/>
          <w:lang w:eastAsia="pl-PL"/>
        </w:rPr>
        <w:t>.</w:t>
      </w:r>
      <w:r w:rsidRPr="0029786D">
        <w:rPr>
          <w:rFonts w:asciiTheme="majorHAnsi" w:eastAsia="Times New Roman" w:hAnsiTheme="majorHAnsi" w:cstheme="majorHAnsi"/>
          <w:bCs/>
          <w:i/>
          <w:iCs/>
          <w:color w:val="FF0000"/>
          <w:sz w:val="21"/>
          <w:szCs w:val="21"/>
          <w:lang w:eastAsia="pl-PL"/>
        </w:rPr>
        <w:t>*(przekreślić jeżeli nie dotyczy).</w:t>
      </w:r>
    </w:p>
    <w:p w14:paraId="000000B3" w14:textId="77777777" w:rsidR="00776931" w:rsidRPr="0029786D" w:rsidRDefault="00776931" w:rsidP="0029786D">
      <w:pPr>
        <w:pBdr>
          <w:top w:val="nil"/>
          <w:left w:val="nil"/>
          <w:bottom w:val="nil"/>
          <w:right w:val="nil"/>
          <w:between w:val="nil"/>
        </w:pBdr>
        <w:spacing w:line="280" w:lineRule="atLeast"/>
        <w:ind w:left="0" w:hanging="2"/>
        <w:rPr>
          <w:rFonts w:asciiTheme="majorHAnsi" w:hAnsiTheme="majorHAnsi" w:cstheme="majorHAnsi"/>
          <w:color w:val="000000"/>
          <w:sz w:val="21"/>
          <w:szCs w:val="21"/>
        </w:rPr>
      </w:pPr>
    </w:p>
    <w:p w14:paraId="000000B4" w14:textId="77777777" w:rsidR="00776931" w:rsidRPr="0029786D" w:rsidRDefault="00F555EC" w:rsidP="0029786D">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29786D">
        <w:rPr>
          <w:rFonts w:asciiTheme="majorHAnsi" w:hAnsiTheme="majorHAnsi" w:cstheme="majorHAnsi"/>
          <w:b/>
          <w:color w:val="000000"/>
          <w:sz w:val="21"/>
          <w:szCs w:val="21"/>
        </w:rPr>
        <w:t>Zmiany w Umowie</w:t>
      </w:r>
    </w:p>
    <w:p w14:paraId="000000B5" w14:textId="77777777" w:rsidR="00776931" w:rsidRPr="0029786D" w:rsidRDefault="00F555EC" w:rsidP="0029786D">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29786D">
        <w:rPr>
          <w:rFonts w:asciiTheme="majorHAnsi" w:hAnsiTheme="majorHAnsi" w:cstheme="majorHAnsi"/>
          <w:b/>
          <w:color w:val="000000"/>
          <w:sz w:val="21"/>
          <w:szCs w:val="21"/>
        </w:rPr>
        <w:t>§ 11</w:t>
      </w:r>
    </w:p>
    <w:p w14:paraId="000000B6" w14:textId="7F4AEEFC" w:rsidR="00776931" w:rsidRPr="0029786D" w:rsidRDefault="00132DC3" w:rsidP="0029786D">
      <w:pPr>
        <w:pStyle w:val="Akapitzlist"/>
        <w:numPr>
          <w:ilvl w:val="0"/>
          <w:numId w:val="17"/>
        </w:numPr>
        <w:spacing w:line="280" w:lineRule="atLeast"/>
        <w:ind w:leftChars="0" w:left="284" w:firstLineChars="0" w:hanging="284"/>
        <w:jc w:val="both"/>
        <w:rPr>
          <w:rFonts w:asciiTheme="majorHAnsi" w:hAnsiTheme="majorHAnsi" w:cstheme="majorHAnsi"/>
          <w:color w:val="000000"/>
          <w:sz w:val="21"/>
          <w:szCs w:val="21"/>
        </w:rPr>
      </w:pPr>
      <w:r w:rsidRPr="0029786D">
        <w:rPr>
          <w:rFonts w:asciiTheme="majorHAnsi" w:hAnsiTheme="majorHAnsi" w:cstheme="majorHAnsi"/>
          <w:b/>
          <w:bCs/>
          <w:color w:val="000000"/>
          <w:sz w:val="21"/>
          <w:szCs w:val="21"/>
        </w:rPr>
        <w:t xml:space="preserve">Zamawiający </w:t>
      </w:r>
      <w:r w:rsidRPr="0029786D">
        <w:rPr>
          <w:rFonts w:asciiTheme="majorHAnsi" w:hAnsiTheme="majorHAnsi" w:cstheme="majorHAnsi"/>
          <w:color w:val="000000"/>
          <w:sz w:val="21"/>
          <w:szCs w:val="21"/>
        </w:rPr>
        <w:t xml:space="preserve">dopuszcza zmianę wysokości wynagrodzenia </w:t>
      </w:r>
      <w:r w:rsidRPr="0029786D">
        <w:rPr>
          <w:rFonts w:asciiTheme="majorHAnsi" w:hAnsiTheme="majorHAnsi" w:cstheme="majorHAnsi"/>
          <w:b/>
          <w:bCs/>
          <w:color w:val="000000"/>
          <w:sz w:val="21"/>
          <w:szCs w:val="21"/>
        </w:rPr>
        <w:t>Wykonawcy</w:t>
      </w:r>
      <w:r w:rsidRPr="0029786D">
        <w:rPr>
          <w:rFonts w:asciiTheme="majorHAnsi" w:hAnsiTheme="majorHAnsi" w:cstheme="majorHAnsi"/>
          <w:color w:val="000000"/>
          <w:sz w:val="21"/>
          <w:szCs w:val="21"/>
        </w:rPr>
        <w:t>, w przypadku</w:t>
      </w:r>
      <w:r w:rsidR="00840F05" w:rsidRPr="0029786D">
        <w:rPr>
          <w:rFonts w:asciiTheme="majorHAnsi" w:hAnsiTheme="majorHAnsi" w:cstheme="majorHAnsi"/>
          <w:color w:val="000000"/>
          <w:sz w:val="21"/>
          <w:szCs w:val="21"/>
        </w:rPr>
        <w:t>:</w:t>
      </w:r>
    </w:p>
    <w:p w14:paraId="000000B8" w14:textId="6C42F2F0" w:rsidR="00776931" w:rsidRPr="0029786D" w:rsidRDefault="00F555EC" w:rsidP="0029786D">
      <w:pPr>
        <w:pStyle w:val="Akapitzlist"/>
        <w:numPr>
          <w:ilvl w:val="0"/>
          <w:numId w:val="16"/>
        </w:numPr>
        <w:pBdr>
          <w:top w:val="nil"/>
          <w:left w:val="nil"/>
          <w:bottom w:val="nil"/>
          <w:right w:val="nil"/>
          <w:between w:val="nil"/>
        </w:pBdr>
        <w:tabs>
          <w:tab w:val="left" w:pos="142"/>
        </w:tabs>
        <w:spacing w:line="280" w:lineRule="atLeast"/>
        <w:ind w:leftChars="0" w:left="851" w:firstLineChars="0" w:hanging="425"/>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zmian</w:t>
      </w:r>
      <w:r w:rsidR="00857A30" w:rsidRPr="0029786D">
        <w:rPr>
          <w:rFonts w:asciiTheme="majorHAnsi" w:hAnsiTheme="majorHAnsi" w:cstheme="majorHAnsi"/>
          <w:color w:val="000000"/>
          <w:sz w:val="21"/>
          <w:szCs w:val="21"/>
        </w:rPr>
        <w:t>y</w:t>
      </w:r>
      <w:r w:rsidRPr="0029786D">
        <w:rPr>
          <w:rFonts w:asciiTheme="majorHAnsi" w:hAnsiTheme="majorHAnsi" w:cstheme="majorHAnsi"/>
          <w:color w:val="000000"/>
          <w:sz w:val="21"/>
          <w:szCs w:val="21"/>
        </w:rPr>
        <w:t xml:space="preserve"> stawki podatku VAT i/lub </w:t>
      </w:r>
    </w:p>
    <w:p w14:paraId="100FE733" w14:textId="2D24364A" w:rsidR="002D28F7" w:rsidRPr="0029786D" w:rsidRDefault="00F555EC" w:rsidP="0029786D">
      <w:pPr>
        <w:numPr>
          <w:ilvl w:val="0"/>
          <w:numId w:val="16"/>
        </w:numPr>
        <w:pBdr>
          <w:top w:val="nil"/>
          <w:left w:val="nil"/>
          <w:bottom w:val="nil"/>
          <w:right w:val="nil"/>
          <w:between w:val="nil"/>
        </w:pBdr>
        <w:tabs>
          <w:tab w:val="left" w:pos="142"/>
        </w:tabs>
        <w:spacing w:line="280" w:lineRule="atLeast"/>
        <w:ind w:leftChars="0" w:left="851" w:firstLineChars="0" w:hanging="425"/>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zmian</w:t>
      </w:r>
      <w:r w:rsidR="00857A30" w:rsidRPr="0029786D">
        <w:rPr>
          <w:rFonts w:asciiTheme="majorHAnsi" w:hAnsiTheme="majorHAnsi" w:cstheme="majorHAnsi"/>
          <w:color w:val="000000"/>
          <w:sz w:val="21"/>
          <w:szCs w:val="21"/>
        </w:rPr>
        <w:t>y</w:t>
      </w:r>
      <w:r w:rsidRPr="0029786D">
        <w:rPr>
          <w:rFonts w:asciiTheme="majorHAnsi" w:hAnsiTheme="majorHAnsi" w:cstheme="majorHAnsi"/>
          <w:color w:val="000000"/>
          <w:sz w:val="21"/>
          <w:szCs w:val="21"/>
        </w:rPr>
        <w:t xml:space="preserve"> opodatkowania energii elektrycznej podatkiem akcyzowym</w:t>
      </w:r>
      <w:r w:rsidR="0026405B">
        <w:rPr>
          <w:rFonts w:asciiTheme="majorHAnsi" w:hAnsiTheme="majorHAnsi" w:cstheme="majorHAnsi"/>
          <w:color w:val="000000"/>
          <w:sz w:val="21"/>
          <w:szCs w:val="21"/>
        </w:rPr>
        <w:t>,</w:t>
      </w:r>
    </w:p>
    <w:p w14:paraId="2C5007D5" w14:textId="76151467" w:rsidR="00251D8B" w:rsidRPr="0029786D" w:rsidRDefault="00251D8B" w:rsidP="0029786D">
      <w:pPr>
        <w:numPr>
          <w:ilvl w:val="0"/>
          <w:numId w:val="16"/>
        </w:numPr>
        <w:pBdr>
          <w:top w:val="nil"/>
          <w:left w:val="nil"/>
          <w:bottom w:val="nil"/>
          <w:right w:val="nil"/>
          <w:between w:val="nil"/>
        </w:pBdr>
        <w:tabs>
          <w:tab w:val="left" w:pos="142"/>
        </w:tabs>
        <w:spacing w:line="280" w:lineRule="atLeast"/>
        <w:ind w:leftChars="0" w:left="851" w:firstLineChars="0" w:hanging="425"/>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zmian</w:t>
      </w:r>
      <w:r w:rsidR="002D28F7" w:rsidRPr="0029786D">
        <w:rPr>
          <w:rFonts w:asciiTheme="majorHAnsi" w:hAnsiTheme="majorHAnsi" w:cstheme="majorHAnsi"/>
          <w:color w:val="000000"/>
          <w:sz w:val="21"/>
          <w:szCs w:val="21"/>
        </w:rPr>
        <w:t>y</w:t>
      </w:r>
      <w:r w:rsidRPr="0029786D">
        <w:rPr>
          <w:rFonts w:asciiTheme="majorHAnsi" w:hAnsiTheme="majorHAnsi" w:cstheme="majorHAnsi"/>
          <w:color w:val="000000"/>
          <w:sz w:val="21"/>
          <w:szCs w:val="21"/>
        </w:rPr>
        <w:t xml:space="preserve"> stawek i opłat za usługi dystrybucji w związku z zatwierdzeniem przez Prezesa URE nowej Taryfy OSD</w:t>
      </w:r>
    </w:p>
    <w:p w14:paraId="1B7D3A08" w14:textId="77777777" w:rsidR="002D28F7" w:rsidRPr="0029786D" w:rsidRDefault="002D28F7" w:rsidP="0029786D">
      <w:pPr>
        <w:pBdr>
          <w:top w:val="nil"/>
          <w:left w:val="nil"/>
          <w:bottom w:val="nil"/>
          <w:right w:val="nil"/>
          <w:between w:val="nil"/>
        </w:pBdr>
        <w:spacing w:line="280" w:lineRule="atLeast"/>
        <w:ind w:leftChars="193" w:left="426" w:firstLineChars="0"/>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o kwoty wynikającą ze zmiany tych stawek. Zmiany, o których mowa w pkt 1-3 powyżej obowiązywać będą od dnia wejścia w życie przepisów i nie wymagają zawarcia Aneksu</w:t>
      </w:r>
    </w:p>
    <w:p w14:paraId="222C00D5" w14:textId="4118C690" w:rsidR="002D28F7" w:rsidRPr="0029786D" w:rsidRDefault="002D28F7" w:rsidP="0029786D">
      <w:pPr>
        <w:pStyle w:val="Akapitzlist"/>
        <w:numPr>
          <w:ilvl w:val="0"/>
          <w:numId w:val="17"/>
        </w:numPr>
        <w:pBdr>
          <w:top w:val="nil"/>
          <w:left w:val="nil"/>
          <w:bottom w:val="nil"/>
          <w:right w:val="nil"/>
          <w:between w:val="nil"/>
        </w:pBdr>
        <w:spacing w:line="280" w:lineRule="atLeast"/>
        <w:ind w:leftChars="0" w:left="426" w:firstLineChars="0" w:hanging="426"/>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Zgodnie z dyspozycją art. 436 pkt 4 lit b ustawy </w:t>
      </w:r>
      <w:proofErr w:type="spellStart"/>
      <w:r w:rsidRPr="0029786D">
        <w:rPr>
          <w:rFonts w:asciiTheme="majorHAnsi" w:hAnsiTheme="majorHAnsi" w:cstheme="majorHAnsi"/>
          <w:color w:val="000000"/>
          <w:sz w:val="21"/>
          <w:szCs w:val="21"/>
        </w:rPr>
        <w:t>Pzp</w:t>
      </w:r>
      <w:proofErr w:type="spellEnd"/>
      <w:r w:rsidRPr="0029786D">
        <w:rPr>
          <w:rFonts w:asciiTheme="majorHAnsi" w:hAnsiTheme="majorHAnsi" w:cstheme="majorHAnsi"/>
          <w:color w:val="000000"/>
          <w:sz w:val="21"/>
          <w:szCs w:val="21"/>
        </w:rPr>
        <w:t xml:space="preserve"> Strony przewidują zmianę wysokości wynagrodzenia </w:t>
      </w:r>
      <w:r w:rsidRPr="0029786D">
        <w:rPr>
          <w:rFonts w:asciiTheme="majorHAnsi" w:hAnsiTheme="majorHAnsi" w:cstheme="majorHAnsi"/>
          <w:b/>
          <w:bCs/>
          <w:color w:val="000000"/>
          <w:sz w:val="21"/>
          <w:szCs w:val="21"/>
        </w:rPr>
        <w:t>Wykonawcy</w:t>
      </w:r>
      <w:r w:rsidRPr="0029786D">
        <w:rPr>
          <w:rFonts w:asciiTheme="majorHAnsi" w:hAnsiTheme="majorHAnsi" w:cstheme="majorHAnsi"/>
          <w:color w:val="000000"/>
          <w:sz w:val="21"/>
          <w:szCs w:val="21"/>
        </w:rPr>
        <w:t xml:space="preserve"> w przypadku:</w:t>
      </w:r>
    </w:p>
    <w:p w14:paraId="647EE3BC" w14:textId="136D0FA7" w:rsidR="002D28F7" w:rsidRPr="0029786D" w:rsidRDefault="002D28F7" w:rsidP="0029786D">
      <w:pPr>
        <w:pStyle w:val="Akapitzlist"/>
        <w:numPr>
          <w:ilvl w:val="1"/>
          <w:numId w:val="17"/>
        </w:numPr>
        <w:pBdr>
          <w:top w:val="nil"/>
          <w:left w:val="nil"/>
          <w:bottom w:val="nil"/>
          <w:right w:val="nil"/>
          <w:between w:val="nil"/>
        </w:pBdr>
        <w:spacing w:line="280" w:lineRule="atLeast"/>
        <w:ind w:leftChars="0" w:left="851" w:firstLineChars="0" w:hanging="425"/>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zmiany wysokości minimalnego wynagrodzenia za pracę </w:t>
      </w:r>
      <w:r w:rsidR="00174B44">
        <w:rPr>
          <w:rFonts w:asciiTheme="majorHAnsi" w:hAnsiTheme="majorHAnsi" w:cstheme="majorHAnsi"/>
          <w:color w:val="000000"/>
          <w:sz w:val="21"/>
          <w:szCs w:val="21"/>
        </w:rPr>
        <w:t xml:space="preserve">albo wysokości minimalnej stawki godzinowej </w:t>
      </w:r>
      <w:r w:rsidRPr="0029786D">
        <w:rPr>
          <w:rFonts w:asciiTheme="majorHAnsi" w:hAnsiTheme="majorHAnsi" w:cstheme="majorHAnsi"/>
          <w:color w:val="000000"/>
          <w:sz w:val="21"/>
          <w:szCs w:val="21"/>
        </w:rPr>
        <w:t>ustalon</w:t>
      </w:r>
      <w:r w:rsidR="00174B44">
        <w:rPr>
          <w:rFonts w:asciiTheme="majorHAnsi" w:hAnsiTheme="majorHAnsi" w:cstheme="majorHAnsi"/>
          <w:color w:val="000000"/>
          <w:sz w:val="21"/>
          <w:szCs w:val="21"/>
        </w:rPr>
        <w:t>ych</w:t>
      </w:r>
      <w:r w:rsidRPr="0029786D">
        <w:rPr>
          <w:rFonts w:asciiTheme="majorHAnsi" w:hAnsiTheme="majorHAnsi" w:cstheme="majorHAnsi"/>
          <w:color w:val="000000"/>
          <w:sz w:val="21"/>
          <w:szCs w:val="21"/>
        </w:rPr>
        <w:t xml:space="preserve"> na podstawie ustawy z dnia 10.10.2002r. o minimalnym wynagrodzeniu za pracę, </w:t>
      </w:r>
    </w:p>
    <w:p w14:paraId="4AC16B0A" w14:textId="77777777" w:rsidR="002D28F7" w:rsidRPr="0029786D" w:rsidRDefault="002D28F7" w:rsidP="0029786D">
      <w:pPr>
        <w:pStyle w:val="Akapitzlist"/>
        <w:numPr>
          <w:ilvl w:val="1"/>
          <w:numId w:val="17"/>
        </w:numPr>
        <w:pBdr>
          <w:top w:val="nil"/>
          <w:left w:val="nil"/>
          <w:bottom w:val="nil"/>
          <w:right w:val="nil"/>
          <w:between w:val="nil"/>
        </w:pBdr>
        <w:spacing w:line="280" w:lineRule="atLeast"/>
        <w:ind w:leftChars="0" w:left="851" w:firstLineChars="0" w:hanging="425"/>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zmiany zasad podlegania ubezpieczeniom społecznym lub ubezpieczeniu zdrowotnemu lub wysokości stawki składki na ubezpieczenia społeczne i zdrowotne,</w:t>
      </w:r>
    </w:p>
    <w:p w14:paraId="15B403C4" w14:textId="6B197599" w:rsidR="002D28F7" w:rsidRPr="0029786D" w:rsidRDefault="002D28F7" w:rsidP="0029786D">
      <w:pPr>
        <w:pStyle w:val="Akapitzlist"/>
        <w:numPr>
          <w:ilvl w:val="1"/>
          <w:numId w:val="17"/>
        </w:numPr>
        <w:pBdr>
          <w:top w:val="nil"/>
          <w:left w:val="nil"/>
          <w:bottom w:val="nil"/>
          <w:right w:val="nil"/>
          <w:between w:val="nil"/>
        </w:pBdr>
        <w:spacing w:line="280" w:lineRule="atLeast"/>
        <w:ind w:leftChars="0" w:left="851" w:firstLineChars="0" w:hanging="425"/>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zmiany zasad gromadzenia i wysokości wpłat do pracowniczych planów kapitałowych, o których mowa w ustawie z dnia 4 października 2018 r. o pracowniczych planach kapitałowych</w:t>
      </w:r>
    </w:p>
    <w:p w14:paraId="3601409C" w14:textId="77777777" w:rsidR="002D28F7" w:rsidRPr="0029786D" w:rsidRDefault="002D28F7" w:rsidP="0029786D">
      <w:pPr>
        <w:pBdr>
          <w:top w:val="nil"/>
          <w:left w:val="nil"/>
          <w:bottom w:val="nil"/>
          <w:right w:val="nil"/>
          <w:between w:val="nil"/>
        </w:pBdr>
        <w:spacing w:line="280" w:lineRule="atLeast"/>
        <w:ind w:leftChars="193" w:left="426" w:firstLineChars="0"/>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wyłącznie jeżeli zmiany te będą miały bezpośredni wpływ na koszty wykonania zamówienia, z takim zastrzeżeniem, że </w:t>
      </w:r>
    </w:p>
    <w:p w14:paraId="6918624F" w14:textId="77777777" w:rsidR="002D28F7" w:rsidRPr="0029786D" w:rsidRDefault="002D28F7" w:rsidP="0029786D">
      <w:pPr>
        <w:pBdr>
          <w:top w:val="nil"/>
          <w:left w:val="nil"/>
          <w:bottom w:val="nil"/>
          <w:right w:val="nil"/>
          <w:between w:val="nil"/>
        </w:pBdr>
        <w:spacing w:line="280" w:lineRule="atLeast"/>
        <w:ind w:leftChars="193" w:left="426" w:firstLineChars="0"/>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 Warunkiem wprowadzenia zmiany wynagrodzenia </w:t>
      </w:r>
      <w:r w:rsidRPr="0029786D">
        <w:rPr>
          <w:rFonts w:asciiTheme="majorHAnsi" w:hAnsiTheme="majorHAnsi" w:cstheme="majorHAnsi"/>
          <w:b/>
          <w:bCs/>
          <w:color w:val="000000"/>
          <w:sz w:val="21"/>
          <w:szCs w:val="21"/>
        </w:rPr>
        <w:t>Wykonawcy</w:t>
      </w:r>
      <w:r w:rsidRPr="0029786D">
        <w:rPr>
          <w:rFonts w:asciiTheme="majorHAnsi" w:hAnsiTheme="majorHAnsi" w:cstheme="majorHAnsi"/>
          <w:color w:val="000000"/>
          <w:sz w:val="21"/>
          <w:szCs w:val="21"/>
        </w:rPr>
        <w:t xml:space="preserve"> jest złożenie przez Stronę Umowy pisemnego wniosku zawierającego uzasadnienie oraz dokumenty potwierdzające wpływ ww. zmian na koszty wykonania zamówienia przez </w:t>
      </w:r>
      <w:r w:rsidRPr="0029786D">
        <w:rPr>
          <w:rFonts w:asciiTheme="majorHAnsi" w:hAnsiTheme="majorHAnsi" w:cstheme="majorHAnsi"/>
          <w:b/>
          <w:bCs/>
          <w:color w:val="000000"/>
          <w:sz w:val="21"/>
          <w:szCs w:val="21"/>
        </w:rPr>
        <w:t>Wykonawcę</w:t>
      </w:r>
      <w:r w:rsidRPr="0029786D">
        <w:rPr>
          <w:rFonts w:asciiTheme="majorHAnsi" w:hAnsiTheme="majorHAnsi" w:cstheme="majorHAnsi"/>
          <w:color w:val="000000"/>
          <w:sz w:val="21"/>
          <w:szCs w:val="21"/>
        </w:rPr>
        <w:t xml:space="preserve"> oraz propozycję nowego wynagrodzenia.</w:t>
      </w:r>
    </w:p>
    <w:p w14:paraId="67804F08" w14:textId="77777777" w:rsidR="002D28F7" w:rsidRPr="0029786D" w:rsidRDefault="002D28F7" w:rsidP="0029786D">
      <w:pPr>
        <w:pBdr>
          <w:top w:val="nil"/>
          <w:left w:val="nil"/>
          <w:bottom w:val="nil"/>
          <w:right w:val="nil"/>
          <w:between w:val="nil"/>
        </w:pBdr>
        <w:spacing w:line="280" w:lineRule="atLeast"/>
        <w:ind w:leftChars="193" w:left="426" w:firstLineChars="0"/>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 Na potrzeby zmiany wynagrodzenia z przyczyn opisanych w niniejszym ustępie </w:t>
      </w:r>
      <w:r w:rsidRPr="0029786D">
        <w:rPr>
          <w:rFonts w:asciiTheme="majorHAnsi" w:hAnsiTheme="majorHAnsi" w:cstheme="majorHAnsi"/>
          <w:b/>
          <w:bCs/>
          <w:color w:val="000000"/>
          <w:sz w:val="21"/>
          <w:szCs w:val="21"/>
        </w:rPr>
        <w:t>Zamawiający</w:t>
      </w:r>
      <w:r w:rsidRPr="0029786D">
        <w:rPr>
          <w:rFonts w:asciiTheme="majorHAnsi" w:hAnsiTheme="majorHAnsi" w:cstheme="majorHAnsi"/>
          <w:color w:val="000000"/>
          <w:sz w:val="21"/>
          <w:szCs w:val="21"/>
        </w:rPr>
        <w:t xml:space="preserve"> jest uprawniony do żądania szczegółowych wyliczeń całkowitej kwoty, o jaką pierwotnie wynagrodzenie miałoby ulec zmianie, w tym zestawienia wynagrodzeń (zarówno przed jak i po zmianie) pracowników biorących udział w realizacji zamówienia, wraz z określeniem zakresu (części etatu), w jakim wykonują oni prace bezpośrednio związane z realizacją przedmiotu Umowy oraz części wynagrodzenia odpowiadającej temu zakresowi udostępnienia, a także dokumentów we wskazanym przez </w:t>
      </w:r>
      <w:r w:rsidRPr="0029786D">
        <w:rPr>
          <w:rFonts w:asciiTheme="majorHAnsi" w:hAnsiTheme="majorHAnsi" w:cstheme="majorHAnsi"/>
          <w:b/>
          <w:bCs/>
          <w:color w:val="000000"/>
          <w:sz w:val="21"/>
          <w:szCs w:val="21"/>
        </w:rPr>
        <w:t>Zamawiającego</w:t>
      </w:r>
      <w:r w:rsidRPr="0029786D">
        <w:rPr>
          <w:rFonts w:asciiTheme="majorHAnsi" w:hAnsiTheme="majorHAnsi" w:cstheme="majorHAnsi"/>
          <w:color w:val="000000"/>
          <w:sz w:val="21"/>
          <w:szCs w:val="21"/>
        </w:rPr>
        <w:t xml:space="preserve"> terminie, weryfikacji złożonych dokumentów, żądania złożenia dodatkowych wyjaśnień i dokumentów. </w:t>
      </w:r>
    </w:p>
    <w:p w14:paraId="4064DA0C" w14:textId="77777777" w:rsidR="002D28F7" w:rsidRPr="0029786D" w:rsidRDefault="002D28F7" w:rsidP="0029786D">
      <w:pPr>
        <w:pBdr>
          <w:top w:val="nil"/>
          <w:left w:val="nil"/>
          <w:bottom w:val="nil"/>
          <w:right w:val="nil"/>
          <w:between w:val="nil"/>
        </w:pBdr>
        <w:spacing w:line="280" w:lineRule="atLeast"/>
        <w:ind w:leftChars="193" w:left="426" w:firstLineChars="0"/>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 Zmiana wynagrodzenia będzie należna za okres, w którym zmiany przepisów wpłynęły na koszty wykonania zamówienia, z zastrzeżeniem, że zmiana nie może obowiązywać wcześniej niż przed dniem wejścia w życie przepisów, przy czym nieprzedłożenie lub odmowa udostępnienia żądanych dokumentów, przez </w:t>
      </w:r>
      <w:r w:rsidRPr="0029786D">
        <w:rPr>
          <w:rFonts w:asciiTheme="majorHAnsi" w:hAnsiTheme="majorHAnsi" w:cstheme="majorHAnsi"/>
          <w:b/>
          <w:bCs/>
          <w:color w:val="000000"/>
          <w:sz w:val="21"/>
          <w:szCs w:val="21"/>
        </w:rPr>
        <w:t>Wykonawcę</w:t>
      </w:r>
      <w:r w:rsidRPr="0029786D">
        <w:rPr>
          <w:rFonts w:asciiTheme="majorHAnsi" w:hAnsiTheme="majorHAnsi" w:cstheme="majorHAnsi"/>
          <w:color w:val="000000"/>
          <w:sz w:val="21"/>
          <w:szCs w:val="21"/>
        </w:rPr>
        <w:t xml:space="preserve"> w terminie 7 dni od daty żądania </w:t>
      </w:r>
      <w:r w:rsidRPr="0029786D">
        <w:rPr>
          <w:rFonts w:asciiTheme="majorHAnsi" w:hAnsiTheme="majorHAnsi" w:cstheme="majorHAnsi"/>
          <w:b/>
          <w:bCs/>
          <w:color w:val="000000"/>
          <w:sz w:val="21"/>
          <w:szCs w:val="21"/>
        </w:rPr>
        <w:t>Zamawiającego</w:t>
      </w:r>
      <w:r w:rsidRPr="0029786D">
        <w:rPr>
          <w:rFonts w:asciiTheme="majorHAnsi" w:hAnsiTheme="majorHAnsi" w:cstheme="majorHAnsi"/>
          <w:color w:val="000000"/>
          <w:sz w:val="21"/>
          <w:szCs w:val="21"/>
        </w:rPr>
        <w:t xml:space="preserve"> lub niezgodność z prawdą przedłożonych dokumentów, uprawnia </w:t>
      </w:r>
      <w:r w:rsidRPr="0029786D">
        <w:rPr>
          <w:rFonts w:asciiTheme="majorHAnsi" w:hAnsiTheme="majorHAnsi" w:cstheme="majorHAnsi"/>
          <w:b/>
          <w:bCs/>
          <w:color w:val="000000"/>
          <w:sz w:val="21"/>
          <w:szCs w:val="21"/>
        </w:rPr>
        <w:t>Zamawiającego</w:t>
      </w:r>
      <w:r w:rsidRPr="0029786D">
        <w:rPr>
          <w:rFonts w:asciiTheme="majorHAnsi" w:hAnsiTheme="majorHAnsi" w:cstheme="majorHAnsi"/>
          <w:color w:val="000000"/>
          <w:sz w:val="21"/>
          <w:szCs w:val="21"/>
        </w:rPr>
        <w:t xml:space="preserve"> do odmowy wyrażenia zgody na zmianę wysokości wynagrodzenia </w:t>
      </w:r>
      <w:r w:rsidRPr="0029786D">
        <w:rPr>
          <w:rFonts w:asciiTheme="majorHAnsi" w:hAnsiTheme="majorHAnsi" w:cstheme="majorHAnsi"/>
          <w:b/>
          <w:bCs/>
          <w:color w:val="000000"/>
          <w:sz w:val="21"/>
          <w:szCs w:val="21"/>
        </w:rPr>
        <w:t>Wykonawcy</w:t>
      </w:r>
      <w:r w:rsidRPr="0029786D">
        <w:rPr>
          <w:rFonts w:asciiTheme="majorHAnsi" w:hAnsiTheme="majorHAnsi" w:cstheme="majorHAnsi"/>
          <w:color w:val="000000"/>
          <w:sz w:val="21"/>
          <w:szCs w:val="21"/>
        </w:rPr>
        <w:t>.</w:t>
      </w:r>
    </w:p>
    <w:p w14:paraId="0EF40B54" w14:textId="780DC6A9" w:rsidR="002D28F7" w:rsidRPr="0029786D" w:rsidRDefault="002D28F7" w:rsidP="0029786D">
      <w:pPr>
        <w:pBdr>
          <w:top w:val="nil"/>
          <w:left w:val="nil"/>
          <w:bottom w:val="nil"/>
          <w:right w:val="nil"/>
          <w:between w:val="nil"/>
        </w:pBdr>
        <w:spacing w:line="280" w:lineRule="atLeast"/>
        <w:ind w:leftChars="193" w:left="426" w:firstLineChars="0"/>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Zmiana wynagrodzenia w związku z zaistnieniem okoliczności wskazanych w ust.2 wymaga podpisania przez Strony Aneksu do Umowy.</w:t>
      </w:r>
    </w:p>
    <w:p w14:paraId="7F7A1D38" w14:textId="443D0D58" w:rsidR="00031AC6" w:rsidRPr="0029786D" w:rsidRDefault="00031AC6" w:rsidP="0029786D">
      <w:pPr>
        <w:pStyle w:val="Akapitzlist"/>
        <w:numPr>
          <w:ilvl w:val="0"/>
          <w:numId w:val="17"/>
        </w:numPr>
        <w:spacing w:line="280" w:lineRule="atLeast"/>
        <w:ind w:leftChars="0" w:left="426" w:firstLineChars="0" w:hanging="426"/>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lastRenderedPageBreak/>
        <w:t xml:space="preserve">Strony dopuszczają zmianę Umowy w zakresie </w:t>
      </w:r>
      <w:r w:rsidR="00F555EC" w:rsidRPr="0029786D">
        <w:rPr>
          <w:rFonts w:asciiTheme="majorHAnsi" w:hAnsiTheme="majorHAnsi" w:cstheme="majorHAnsi"/>
          <w:sz w:val="21"/>
          <w:szCs w:val="21"/>
        </w:rPr>
        <w:t xml:space="preserve">ilości punktów poboru energii wskazanych w </w:t>
      </w:r>
      <w:r w:rsidR="00F555EC" w:rsidRPr="0029786D">
        <w:rPr>
          <w:rFonts w:asciiTheme="majorHAnsi" w:hAnsiTheme="majorHAnsi" w:cstheme="majorHAnsi"/>
          <w:i/>
          <w:iCs/>
          <w:sz w:val="21"/>
          <w:szCs w:val="21"/>
        </w:rPr>
        <w:t>Załączniku nr 1 do Umowy</w:t>
      </w:r>
      <w:r w:rsidR="00F555EC" w:rsidRPr="0029786D">
        <w:rPr>
          <w:rFonts w:asciiTheme="majorHAnsi" w:hAnsiTheme="majorHAnsi" w:cstheme="majorHAnsi"/>
          <w:sz w:val="21"/>
          <w:szCs w:val="21"/>
        </w:rPr>
        <w:t>, przy czym zmiana ilości punktów poboru energii elektrycznej wynikać może np. z likwidacji punktu poboru z eksploatacji w okresie trwania Umowy, podłączenia punktu poboru, włączenia do eksploatacji lub zmiany stanu prawnego punktu poboru (w tym przejęcia), zmiany w zakresie odbiorcy, z zastrzeżeniem że zmiana wynagrodzenia wynikająca z zaistnienia okoliczności opisanych w niniejszym punkcie nie będzie wyższa niż równowartość 1</w:t>
      </w:r>
      <w:r w:rsidR="00876157" w:rsidRPr="0029786D">
        <w:rPr>
          <w:rFonts w:asciiTheme="majorHAnsi" w:hAnsiTheme="majorHAnsi" w:cstheme="majorHAnsi"/>
          <w:sz w:val="21"/>
          <w:szCs w:val="21"/>
        </w:rPr>
        <w:t>0</w:t>
      </w:r>
      <w:r w:rsidR="00F555EC" w:rsidRPr="0029786D">
        <w:rPr>
          <w:rFonts w:asciiTheme="majorHAnsi" w:hAnsiTheme="majorHAnsi" w:cstheme="majorHAnsi"/>
          <w:sz w:val="21"/>
          <w:szCs w:val="21"/>
        </w:rPr>
        <w:t xml:space="preserve">% łącznego wynagrodzenia brutto </w:t>
      </w:r>
      <w:r w:rsidR="00F555EC" w:rsidRPr="0029786D">
        <w:rPr>
          <w:rFonts w:asciiTheme="majorHAnsi" w:hAnsiTheme="majorHAnsi" w:cstheme="majorHAnsi"/>
          <w:b/>
          <w:sz w:val="21"/>
          <w:szCs w:val="21"/>
        </w:rPr>
        <w:t>Wykonawcy</w:t>
      </w:r>
      <w:r w:rsidR="00F555EC" w:rsidRPr="0029786D">
        <w:rPr>
          <w:rFonts w:asciiTheme="majorHAnsi" w:hAnsiTheme="majorHAnsi" w:cstheme="majorHAnsi"/>
          <w:sz w:val="21"/>
          <w:szCs w:val="21"/>
        </w:rPr>
        <w:t xml:space="preserve"> określonego w §7.</w:t>
      </w:r>
    </w:p>
    <w:p w14:paraId="000000C5" w14:textId="78CAEADD" w:rsidR="00776931" w:rsidRPr="0029786D" w:rsidRDefault="00031AC6" w:rsidP="0029786D">
      <w:pPr>
        <w:pStyle w:val="Akapitzlist"/>
        <w:numPr>
          <w:ilvl w:val="0"/>
          <w:numId w:val="17"/>
        </w:numPr>
        <w:pBdr>
          <w:top w:val="nil"/>
          <w:left w:val="nil"/>
          <w:bottom w:val="nil"/>
          <w:right w:val="nil"/>
          <w:between w:val="nil"/>
        </w:pBdr>
        <w:tabs>
          <w:tab w:val="left" w:pos="567"/>
        </w:tabs>
        <w:spacing w:line="280" w:lineRule="atLeast"/>
        <w:ind w:leftChars="0" w:left="426" w:firstLineChars="0" w:hanging="426"/>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Dopuszczalna jest zmiana Umowy w wyniku z</w:t>
      </w:r>
      <w:r w:rsidR="00F555EC" w:rsidRPr="0029786D">
        <w:rPr>
          <w:rFonts w:asciiTheme="majorHAnsi" w:hAnsiTheme="majorHAnsi" w:cstheme="majorHAnsi"/>
          <w:color w:val="000000"/>
          <w:sz w:val="21"/>
          <w:szCs w:val="21"/>
        </w:rPr>
        <w:t>miany obowiązujących przepisów, jeżeli zgodnie z nimi konieczne będzie dostosowanie treści Umowy do aktualnego stanu prawnego.</w:t>
      </w:r>
    </w:p>
    <w:p w14:paraId="000000C6" w14:textId="4660DEA3" w:rsidR="00776931" w:rsidRPr="0029786D" w:rsidRDefault="00F555EC" w:rsidP="0029786D">
      <w:pPr>
        <w:numPr>
          <w:ilvl w:val="0"/>
          <w:numId w:val="17"/>
        </w:numPr>
        <w:pBdr>
          <w:top w:val="nil"/>
          <w:left w:val="nil"/>
          <w:bottom w:val="nil"/>
          <w:right w:val="nil"/>
          <w:between w:val="nil"/>
        </w:pBdr>
        <w:tabs>
          <w:tab w:val="left" w:pos="426"/>
        </w:tabs>
        <w:spacing w:line="280" w:lineRule="atLeast"/>
        <w:ind w:left="424" w:right="-108" w:hangingChars="203" w:hanging="426"/>
        <w:jc w:val="both"/>
        <w:rPr>
          <w:rFonts w:asciiTheme="majorHAnsi" w:hAnsiTheme="majorHAnsi" w:cstheme="majorHAnsi"/>
          <w:color w:val="000000"/>
          <w:sz w:val="21"/>
          <w:szCs w:val="21"/>
        </w:rPr>
      </w:pPr>
      <w:bookmarkStart w:id="1" w:name="_heading=h.30j0zll" w:colFirst="0" w:colLast="0"/>
      <w:bookmarkEnd w:id="1"/>
      <w:r w:rsidRPr="0029786D">
        <w:rPr>
          <w:rFonts w:asciiTheme="majorHAnsi" w:hAnsiTheme="majorHAnsi" w:cstheme="majorHAnsi"/>
          <w:color w:val="000000"/>
          <w:sz w:val="21"/>
          <w:szCs w:val="21"/>
        </w:rPr>
        <w:t xml:space="preserve">Dopuszczalna jest zmiana </w:t>
      </w:r>
      <w:r w:rsidR="00351C6A" w:rsidRPr="0029786D">
        <w:rPr>
          <w:rFonts w:asciiTheme="majorHAnsi" w:hAnsiTheme="majorHAnsi" w:cstheme="majorHAnsi"/>
          <w:color w:val="000000"/>
          <w:sz w:val="21"/>
          <w:szCs w:val="21"/>
        </w:rPr>
        <w:t>U</w:t>
      </w:r>
      <w:r w:rsidRPr="0029786D">
        <w:rPr>
          <w:rFonts w:asciiTheme="majorHAnsi" w:hAnsiTheme="majorHAnsi" w:cstheme="majorHAnsi"/>
          <w:color w:val="000000"/>
          <w:sz w:val="21"/>
          <w:szCs w:val="21"/>
        </w:rPr>
        <w:t xml:space="preserve">mowy bez przeprowadzenia nowego postępowania o udzielenie zamówienia, gdy nowy </w:t>
      </w:r>
      <w:r w:rsidRPr="0029786D">
        <w:rPr>
          <w:rFonts w:asciiTheme="majorHAnsi" w:hAnsiTheme="majorHAnsi" w:cstheme="majorHAnsi"/>
          <w:b/>
          <w:color w:val="000000"/>
          <w:sz w:val="21"/>
          <w:szCs w:val="21"/>
        </w:rPr>
        <w:t>Wykonawca</w:t>
      </w:r>
      <w:r w:rsidRPr="0029786D">
        <w:rPr>
          <w:rFonts w:asciiTheme="majorHAnsi" w:hAnsiTheme="majorHAnsi" w:cstheme="majorHAnsi"/>
          <w:color w:val="000000"/>
          <w:sz w:val="21"/>
          <w:szCs w:val="21"/>
        </w:rPr>
        <w:t xml:space="preserve"> ma zastąpić dotychczasowego </w:t>
      </w:r>
      <w:r w:rsidRPr="0029786D">
        <w:rPr>
          <w:rFonts w:asciiTheme="majorHAnsi" w:hAnsiTheme="majorHAnsi" w:cstheme="majorHAnsi"/>
          <w:b/>
          <w:color w:val="000000"/>
          <w:sz w:val="21"/>
          <w:szCs w:val="21"/>
        </w:rPr>
        <w:t>Wykonawcę</w:t>
      </w:r>
      <w:r w:rsidRPr="0029786D">
        <w:rPr>
          <w:rFonts w:asciiTheme="majorHAnsi" w:hAnsiTheme="majorHAnsi" w:cstheme="majorHAnsi"/>
          <w:color w:val="000000"/>
          <w:sz w:val="21"/>
          <w:szCs w:val="21"/>
        </w:rPr>
        <w:t xml:space="preserve"> w wyniku sukcesji, wstępując w prawa i obowiązki </w:t>
      </w:r>
      <w:r w:rsidRPr="0029786D">
        <w:rPr>
          <w:rFonts w:asciiTheme="majorHAnsi" w:hAnsiTheme="majorHAnsi" w:cstheme="majorHAnsi"/>
          <w:b/>
          <w:color w:val="000000"/>
          <w:sz w:val="21"/>
          <w:szCs w:val="21"/>
        </w:rPr>
        <w:t>Wykonawcy</w:t>
      </w:r>
      <w:r w:rsidRPr="0029786D">
        <w:rPr>
          <w:rFonts w:asciiTheme="majorHAnsi" w:hAnsiTheme="majorHAnsi" w:cstheme="majorHAnsi"/>
          <w:color w:val="000000"/>
          <w:sz w:val="21"/>
          <w:szCs w:val="21"/>
        </w:rPr>
        <w:t xml:space="preserve">, w następstwie przejęcia, połączenia, podziału, przekształcenia, upadłości, restrukturyzacji, dziedziczenia lub nabycia dotychczasowego </w:t>
      </w:r>
      <w:r w:rsidRPr="0029786D">
        <w:rPr>
          <w:rFonts w:asciiTheme="majorHAnsi" w:hAnsiTheme="majorHAnsi" w:cstheme="majorHAnsi"/>
          <w:b/>
          <w:color w:val="000000"/>
          <w:sz w:val="21"/>
          <w:szCs w:val="21"/>
        </w:rPr>
        <w:t>Wykonawcy</w:t>
      </w:r>
      <w:r w:rsidRPr="0029786D">
        <w:rPr>
          <w:rFonts w:asciiTheme="majorHAnsi" w:hAnsiTheme="majorHAnsi" w:cstheme="majorHAnsi"/>
          <w:color w:val="000000"/>
          <w:sz w:val="21"/>
          <w:szCs w:val="21"/>
        </w:rPr>
        <w:t xml:space="preserve"> lub jego przedsiębiorstwa, o ile nowy </w:t>
      </w:r>
      <w:r w:rsidRPr="0029786D">
        <w:rPr>
          <w:rFonts w:asciiTheme="majorHAnsi" w:hAnsiTheme="majorHAnsi" w:cstheme="majorHAnsi"/>
          <w:b/>
          <w:color w:val="000000"/>
          <w:sz w:val="21"/>
          <w:szCs w:val="21"/>
        </w:rPr>
        <w:t>Wykonawca</w:t>
      </w:r>
      <w:r w:rsidRPr="0029786D">
        <w:rPr>
          <w:rFonts w:asciiTheme="majorHAnsi" w:hAnsiTheme="majorHAnsi" w:cstheme="majorHAnsi"/>
          <w:color w:val="000000"/>
          <w:sz w:val="21"/>
          <w:szCs w:val="21"/>
        </w:rPr>
        <w:t xml:space="preserve"> spełnia warunki udziału w postępowaniu, nie zachodzą wobec niego podstawy wykluczenia oraz nie pociąga to za sobą innych istotnych zmian umowy, a także nie ma na celu uniknięcia stosowania przepisów </w:t>
      </w:r>
      <w:r w:rsidR="00351C6A" w:rsidRPr="0029786D">
        <w:rPr>
          <w:rFonts w:asciiTheme="majorHAnsi" w:hAnsiTheme="majorHAnsi" w:cstheme="majorHAnsi"/>
          <w:color w:val="000000"/>
          <w:sz w:val="21"/>
          <w:szCs w:val="21"/>
        </w:rPr>
        <w:t>U</w:t>
      </w:r>
      <w:r w:rsidRPr="0029786D">
        <w:rPr>
          <w:rFonts w:asciiTheme="majorHAnsi" w:hAnsiTheme="majorHAnsi" w:cstheme="majorHAnsi"/>
          <w:color w:val="000000"/>
          <w:sz w:val="21"/>
          <w:szCs w:val="21"/>
        </w:rPr>
        <w:t>stawy</w:t>
      </w:r>
      <w:r w:rsidR="00351C6A" w:rsidRPr="0029786D">
        <w:rPr>
          <w:rFonts w:asciiTheme="majorHAnsi" w:hAnsiTheme="majorHAnsi" w:cstheme="majorHAnsi"/>
          <w:color w:val="000000"/>
          <w:sz w:val="21"/>
          <w:szCs w:val="21"/>
        </w:rPr>
        <w:t xml:space="preserve"> </w:t>
      </w:r>
      <w:proofErr w:type="spellStart"/>
      <w:r w:rsidR="00351C6A" w:rsidRPr="0029786D">
        <w:rPr>
          <w:rFonts w:asciiTheme="majorHAnsi" w:hAnsiTheme="majorHAnsi" w:cstheme="majorHAnsi"/>
          <w:color w:val="000000"/>
          <w:sz w:val="21"/>
          <w:szCs w:val="21"/>
        </w:rPr>
        <w:t>Pzp</w:t>
      </w:r>
      <w:proofErr w:type="spellEnd"/>
      <w:r w:rsidRPr="0029786D">
        <w:rPr>
          <w:rFonts w:asciiTheme="majorHAnsi" w:hAnsiTheme="majorHAnsi" w:cstheme="majorHAnsi"/>
          <w:color w:val="000000"/>
          <w:sz w:val="21"/>
          <w:szCs w:val="21"/>
        </w:rPr>
        <w:t>.</w:t>
      </w:r>
    </w:p>
    <w:p w14:paraId="5A5343E3" w14:textId="36C293CC" w:rsidR="00251D8B" w:rsidRPr="0029786D" w:rsidRDefault="00251D8B" w:rsidP="0029786D">
      <w:pPr>
        <w:numPr>
          <w:ilvl w:val="0"/>
          <w:numId w:val="17"/>
        </w:numPr>
        <w:pBdr>
          <w:top w:val="nil"/>
          <w:left w:val="nil"/>
          <w:bottom w:val="nil"/>
          <w:right w:val="nil"/>
          <w:between w:val="nil"/>
        </w:pBdr>
        <w:tabs>
          <w:tab w:val="left" w:pos="284"/>
        </w:tabs>
        <w:spacing w:line="280" w:lineRule="atLeast"/>
        <w:ind w:left="272" w:right="-108" w:hangingChars="130" w:hanging="274"/>
        <w:jc w:val="both"/>
        <w:rPr>
          <w:rFonts w:asciiTheme="majorHAnsi" w:hAnsiTheme="majorHAnsi" w:cstheme="majorHAnsi"/>
          <w:b/>
          <w:bCs/>
          <w:color w:val="000000"/>
          <w:sz w:val="21"/>
          <w:szCs w:val="21"/>
        </w:rPr>
      </w:pPr>
      <w:r w:rsidRPr="0029786D">
        <w:rPr>
          <w:rFonts w:asciiTheme="majorHAnsi" w:hAnsiTheme="majorHAnsi" w:cstheme="majorHAnsi"/>
          <w:b/>
          <w:bCs/>
          <w:color w:val="000000"/>
          <w:sz w:val="21"/>
          <w:szCs w:val="21"/>
        </w:rPr>
        <w:t>Waloryzacja</w:t>
      </w:r>
    </w:p>
    <w:p w14:paraId="258C3056" w14:textId="0FE38053" w:rsidR="00195C39" w:rsidRPr="0029786D" w:rsidRDefault="00195C39" w:rsidP="0029786D">
      <w:pPr>
        <w:numPr>
          <w:ilvl w:val="2"/>
          <w:numId w:val="38"/>
        </w:numPr>
        <w:tabs>
          <w:tab w:val="left" w:pos="709"/>
          <w:tab w:val="left" w:pos="851"/>
        </w:tabs>
        <w:spacing w:line="280" w:lineRule="atLeast"/>
        <w:ind w:leftChars="0" w:left="709" w:firstLineChars="0" w:hanging="283"/>
        <w:jc w:val="both"/>
        <w:textDirection w:val="lrTb"/>
        <w:textAlignment w:val="auto"/>
        <w:outlineLvl w:val="9"/>
        <w:rPr>
          <w:rFonts w:asciiTheme="majorHAnsi" w:eastAsia="Times New Roman" w:hAnsiTheme="majorHAnsi" w:cstheme="majorHAnsi"/>
          <w:bCs/>
          <w:position w:val="0"/>
          <w:sz w:val="21"/>
          <w:szCs w:val="21"/>
          <w:lang w:eastAsia="zh-CN"/>
        </w:rPr>
      </w:pPr>
      <w:bookmarkStart w:id="2" w:name="_Hlk129677136"/>
      <w:r w:rsidRPr="0029786D">
        <w:rPr>
          <w:rFonts w:asciiTheme="majorHAnsi" w:eastAsia="Times New Roman" w:hAnsiTheme="majorHAnsi" w:cstheme="majorHAnsi"/>
          <w:bCs/>
          <w:position w:val="0"/>
          <w:sz w:val="21"/>
          <w:szCs w:val="21"/>
          <w:lang w:eastAsia="zh-CN"/>
        </w:rPr>
        <w:t xml:space="preserve">Na podstawie art. 439 ustawy </w:t>
      </w:r>
      <w:proofErr w:type="spellStart"/>
      <w:r w:rsidRPr="0029786D">
        <w:rPr>
          <w:rFonts w:asciiTheme="majorHAnsi" w:eastAsia="Times New Roman" w:hAnsiTheme="majorHAnsi" w:cstheme="majorHAnsi"/>
          <w:bCs/>
          <w:position w:val="0"/>
          <w:sz w:val="21"/>
          <w:szCs w:val="21"/>
          <w:lang w:eastAsia="zh-CN"/>
        </w:rPr>
        <w:t>Pzp</w:t>
      </w:r>
      <w:proofErr w:type="spellEnd"/>
      <w:r w:rsidRPr="0029786D">
        <w:rPr>
          <w:rFonts w:asciiTheme="majorHAnsi" w:eastAsia="Times New Roman" w:hAnsiTheme="majorHAnsi" w:cstheme="majorHAnsi"/>
          <w:bCs/>
          <w:position w:val="0"/>
          <w:sz w:val="21"/>
          <w:szCs w:val="21"/>
          <w:lang w:eastAsia="zh-CN"/>
        </w:rPr>
        <w:t xml:space="preserve"> Strony dopuszczają zmianę wynagrodzenia </w:t>
      </w:r>
      <w:r w:rsidRPr="0029786D">
        <w:rPr>
          <w:rFonts w:asciiTheme="majorHAnsi" w:eastAsia="Times New Roman" w:hAnsiTheme="majorHAnsi" w:cstheme="majorHAnsi"/>
          <w:b/>
          <w:position w:val="0"/>
          <w:sz w:val="21"/>
          <w:szCs w:val="21"/>
          <w:lang w:eastAsia="zh-CN"/>
        </w:rPr>
        <w:t>Wykonawcy</w:t>
      </w:r>
      <w:r w:rsidRPr="0029786D">
        <w:rPr>
          <w:rFonts w:asciiTheme="majorHAnsi" w:eastAsia="Times New Roman" w:hAnsiTheme="majorHAnsi" w:cstheme="majorHAnsi"/>
          <w:bCs/>
          <w:position w:val="0"/>
          <w:sz w:val="21"/>
          <w:szCs w:val="21"/>
          <w:lang w:eastAsia="zh-CN"/>
        </w:rPr>
        <w:t>. Strony przewidują możliwość zmiany wynagrodzenia</w:t>
      </w:r>
      <w:r w:rsidR="00031AC6" w:rsidRPr="0029786D">
        <w:rPr>
          <w:rFonts w:asciiTheme="majorHAnsi" w:eastAsia="Times New Roman" w:hAnsiTheme="majorHAnsi" w:cstheme="majorHAnsi"/>
          <w:bCs/>
          <w:position w:val="0"/>
          <w:sz w:val="21"/>
          <w:szCs w:val="21"/>
          <w:lang w:eastAsia="zh-CN"/>
        </w:rPr>
        <w:t xml:space="preserve"> </w:t>
      </w:r>
      <w:r w:rsidRPr="0029786D">
        <w:rPr>
          <w:rFonts w:asciiTheme="majorHAnsi" w:eastAsia="Times New Roman" w:hAnsiTheme="majorHAnsi" w:cstheme="majorHAnsi"/>
          <w:bCs/>
          <w:position w:val="0"/>
          <w:sz w:val="21"/>
          <w:szCs w:val="21"/>
          <w:lang w:eastAsia="zh-CN"/>
        </w:rPr>
        <w:t xml:space="preserve">(w wyniku zmiany stawki jednostkowej za 1 kWh pobranej energii elektrycznej) w związku ze zmianą cen energii elektrycznej, którą </w:t>
      </w:r>
      <w:r w:rsidRPr="0029786D">
        <w:rPr>
          <w:rFonts w:asciiTheme="majorHAnsi" w:eastAsia="Times New Roman" w:hAnsiTheme="majorHAnsi" w:cstheme="majorHAnsi"/>
          <w:b/>
          <w:position w:val="0"/>
          <w:sz w:val="21"/>
          <w:szCs w:val="21"/>
          <w:lang w:eastAsia="zh-CN"/>
        </w:rPr>
        <w:t>Wykonawca</w:t>
      </w:r>
      <w:r w:rsidRPr="0029786D">
        <w:rPr>
          <w:rFonts w:asciiTheme="majorHAnsi" w:eastAsia="Times New Roman" w:hAnsiTheme="majorHAnsi" w:cstheme="majorHAnsi"/>
          <w:bCs/>
          <w:position w:val="0"/>
          <w:sz w:val="21"/>
          <w:szCs w:val="21"/>
          <w:lang w:eastAsia="zh-CN"/>
        </w:rPr>
        <w:t xml:space="preserve"> musi zakupić w celu zrealizowania przedmiotu zamówienia. </w:t>
      </w:r>
    </w:p>
    <w:p w14:paraId="452FC29D" w14:textId="77777777" w:rsidR="00734E16" w:rsidRPr="0029786D" w:rsidRDefault="00734E16" w:rsidP="0029786D">
      <w:pPr>
        <w:pStyle w:val="Akapitzlist"/>
        <w:numPr>
          <w:ilvl w:val="2"/>
          <w:numId w:val="38"/>
        </w:numPr>
        <w:spacing w:line="280" w:lineRule="atLeast"/>
        <w:ind w:leftChars="0" w:left="709" w:firstLineChars="0" w:hanging="283"/>
        <w:jc w:val="both"/>
        <w:rPr>
          <w:rFonts w:asciiTheme="majorHAnsi" w:eastAsia="Times New Roman" w:hAnsiTheme="majorHAnsi" w:cstheme="majorHAnsi"/>
          <w:bCs/>
          <w:position w:val="0"/>
          <w:sz w:val="21"/>
          <w:szCs w:val="21"/>
          <w:lang w:eastAsia="zh-CN"/>
        </w:rPr>
      </w:pPr>
      <w:r w:rsidRPr="0029786D">
        <w:rPr>
          <w:rFonts w:asciiTheme="majorHAnsi" w:eastAsia="Times New Roman" w:hAnsiTheme="majorHAnsi" w:cstheme="majorHAnsi"/>
          <w:bCs/>
          <w:position w:val="0"/>
          <w:sz w:val="21"/>
          <w:szCs w:val="21"/>
          <w:lang w:eastAsia="zh-CN"/>
        </w:rPr>
        <w:t>Mechanizm waloryzacji nie dotyczy cen jednostkowych stosowanych do rozliczeń i zawartych w taryfach dystrybucyjnych i sprzedażowych zatwierdzonych przez Prezesa URE</w:t>
      </w:r>
    </w:p>
    <w:p w14:paraId="0E270EAA" w14:textId="7907D19B" w:rsidR="00195C39" w:rsidRPr="0029786D" w:rsidRDefault="00195C39" w:rsidP="0029786D">
      <w:pPr>
        <w:numPr>
          <w:ilvl w:val="2"/>
          <w:numId w:val="38"/>
        </w:numPr>
        <w:tabs>
          <w:tab w:val="left" w:pos="709"/>
          <w:tab w:val="left" w:pos="851"/>
        </w:tabs>
        <w:spacing w:line="280" w:lineRule="atLeast"/>
        <w:ind w:leftChars="0" w:left="709" w:firstLineChars="0" w:hanging="283"/>
        <w:jc w:val="both"/>
        <w:textDirection w:val="lrTb"/>
        <w:textAlignment w:val="auto"/>
        <w:outlineLvl w:val="9"/>
        <w:rPr>
          <w:rFonts w:asciiTheme="majorHAnsi" w:eastAsia="Times New Roman" w:hAnsiTheme="majorHAnsi" w:cstheme="majorHAnsi"/>
          <w:bCs/>
          <w:strike/>
          <w:position w:val="0"/>
          <w:sz w:val="21"/>
          <w:szCs w:val="21"/>
          <w:lang w:eastAsia="zh-CN"/>
        </w:rPr>
      </w:pPr>
      <w:r w:rsidRPr="0029786D">
        <w:rPr>
          <w:rFonts w:asciiTheme="majorHAnsi" w:eastAsia="Times New Roman" w:hAnsiTheme="majorHAnsi" w:cstheme="majorHAnsi"/>
          <w:bCs/>
          <w:position w:val="0"/>
          <w:sz w:val="21"/>
          <w:szCs w:val="21"/>
          <w:lang w:eastAsia="zh-CN"/>
        </w:rPr>
        <w:t xml:space="preserve">Warunkiem zastosowania mechanizmu waloryzacji jest złożenie przez </w:t>
      </w:r>
      <w:r w:rsidRPr="0029786D">
        <w:rPr>
          <w:rFonts w:asciiTheme="majorHAnsi" w:eastAsia="Times New Roman" w:hAnsiTheme="majorHAnsi" w:cstheme="majorHAnsi"/>
          <w:b/>
          <w:position w:val="0"/>
          <w:sz w:val="21"/>
          <w:szCs w:val="21"/>
          <w:lang w:eastAsia="zh-CN"/>
        </w:rPr>
        <w:t>Stronę</w:t>
      </w:r>
      <w:r w:rsidRPr="0029786D">
        <w:rPr>
          <w:rFonts w:asciiTheme="majorHAnsi" w:eastAsia="Times New Roman" w:hAnsiTheme="majorHAnsi" w:cstheme="majorHAnsi"/>
          <w:bCs/>
          <w:position w:val="0"/>
          <w:sz w:val="21"/>
          <w:szCs w:val="21"/>
          <w:lang w:eastAsia="zh-CN"/>
        </w:rPr>
        <w:t xml:space="preserve"> wniosku o zmianę wynagrodzenia ze wskazaniem proponowanej stawki jednostkowej za 1 kWh wraz z uzasadnieniem wnioskowanej kwoty. Strona, do której wniosek wpłynął zobowiązana jest do jego rozpatrzenia w terminie nie dłuższym niż </w:t>
      </w:r>
      <w:r w:rsidR="000E5870" w:rsidRPr="0029786D">
        <w:rPr>
          <w:rFonts w:asciiTheme="majorHAnsi" w:eastAsia="Times New Roman" w:hAnsiTheme="majorHAnsi" w:cstheme="majorHAnsi"/>
          <w:bCs/>
          <w:position w:val="0"/>
          <w:sz w:val="21"/>
          <w:szCs w:val="21"/>
          <w:lang w:eastAsia="zh-CN"/>
        </w:rPr>
        <w:t>10</w:t>
      </w:r>
      <w:r w:rsidRPr="0029786D">
        <w:rPr>
          <w:rFonts w:asciiTheme="majorHAnsi" w:eastAsia="Times New Roman" w:hAnsiTheme="majorHAnsi" w:cstheme="majorHAnsi"/>
          <w:bCs/>
          <w:position w:val="0"/>
          <w:sz w:val="21"/>
          <w:szCs w:val="21"/>
          <w:lang w:eastAsia="zh-CN"/>
        </w:rPr>
        <w:t xml:space="preserve"> dni roboczych od daty wpływu. W przypadku jakichkolwiek wątpliwości, Strona do której wpłynął wniosek wzywa wnioskodawcę do złożenia dodatkowych wyjaśnień. </w:t>
      </w:r>
    </w:p>
    <w:p w14:paraId="0B6A44D0" w14:textId="77777777" w:rsidR="00195C39" w:rsidRPr="0029786D" w:rsidRDefault="00195C39" w:rsidP="0029786D">
      <w:pPr>
        <w:numPr>
          <w:ilvl w:val="2"/>
          <w:numId w:val="38"/>
        </w:numPr>
        <w:tabs>
          <w:tab w:val="left" w:pos="709"/>
          <w:tab w:val="left" w:pos="851"/>
        </w:tabs>
        <w:spacing w:line="280" w:lineRule="atLeast"/>
        <w:ind w:leftChars="0" w:left="709" w:firstLineChars="0" w:hanging="283"/>
        <w:jc w:val="both"/>
        <w:textDirection w:val="lrTb"/>
        <w:textAlignment w:val="auto"/>
        <w:outlineLvl w:val="9"/>
        <w:rPr>
          <w:rFonts w:asciiTheme="majorHAnsi" w:eastAsia="Times New Roman" w:hAnsiTheme="majorHAnsi" w:cstheme="majorHAnsi"/>
          <w:bCs/>
          <w:position w:val="0"/>
          <w:sz w:val="21"/>
          <w:szCs w:val="21"/>
          <w:lang w:eastAsia="zh-CN"/>
        </w:rPr>
      </w:pPr>
      <w:r w:rsidRPr="0029786D">
        <w:rPr>
          <w:rFonts w:asciiTheme="majorHAnsi" w:eastAsia="Times New Roman" w:hAnsiTheme="majorHAnsi" w:cstheme="majorHAnsi"/>
          <w:bCs/>
          <w:position w:val="0"/>
          <w:sz w:val="21"/>
          <w:szCs w:val="21"/>
          <w:lang w:eastAsia="zh-CN"/>
        </w:rPr>
        <w:t>Waloryzacji nie podlega przedmiot Umowy wykonany do dnia złożenia Wniosku o waloryzację.</w:t>
      </w:r>
    </w:p>
    <w:p w14:paraId="06DE83C2" w14:textId="25952DE5" w:rsidR="00195C39" w:rsidRPr="0029786D" w:rsidRDefault="00195C39" w:rsidP="0029786D">
      <w:pPr>
        <w:numPr>
          <w:ilvl w:val="2"/>
          <w:numId w:val="38"/>
        </w:numPr>
        <w:tabs>
          <w:tab w:val="left" w:pos="709"/>
          <w:tab w:val="left" w:pos="851"/>
          <w:tab w:val="left" w:pos="927"/>
        </w:tabs>
        <w:spacing w:line="280" w:lineRule="atLeast"/>
        <w:ind w:leftChars="0" w:left="709" w:firstLineChars="0" w:hanging="283"/>
        <w:jc w:val="both"/>
        <w:textDirection w:val="lrTb"/>
        <w:textAlignment w:val="auto"/>
        <w:outlineLvl w:val="9"/>
        <w:rPr>
          <w:rFonts w:asciiTheme="majorHAnsi" w:eastAsia="Times New Roman" w:hAnsiTheme="majorHAnsi" w:cstheme="majorHAnsi"/>
          <w:bCs/>
          <w:position w:val="0"/>
          <w:sz w:val="21"/>
          <w:szCs w:val="21"/>
          <w:lang w:eastAsia="zh-CN"/>
        </w:rPr>
      </w:pPr>
      <w:r w:rsidRPr="0029786D">
        <w:rPr>
          <w:rFonts w:asciiTheme="majorHAnsi" w:eastAsia="Times New Roman" w:hAnsiTheme="majorHAnsi" w:cstheme="majorHAnsi"/>
          <w:bCs/>
          <w:position w:val="0"/>
          <w:sz w:val="21"/>
          <w:szCs w:val="21"/>
          <w:lang w:eastAsia="zh-CN"/>
        </w:rPr>
        <w:t xml:space="preserve">Strona uprawniona jest do złożenia Wniosku o waloryzację w przypadku zmiany średniej ważonej ceny miesięcznej </w:t>
      </w:r>
      <w:proofErr w:type="spellStart"/>
      <w:r w:rsidRPr="0029786D">
        <w:rPr>
          <w:rFonts w:asciiTheme="majorHAnsi" w:eastAsia="Times New Roman" w:hAnsiTheme="majorHAnsi" w:cstheme="majorHAnsi"/>
          <w:bCs/>
          <w:position w:val="0"/>
          <w:sz w:val="21"/>
          <w:szCs w:val="21"/>
          <w:lang w:eastAsia="zh-CN"/>
        </w:rPr>
        <w:t>TGeBASE_WAvg</w:t>
      </w:r>
      <w:proofErr w:type="spellEnd"/>
      <w:r w:rsidRPr="0029786D">
        <w:rPr>
          <w:rFonts w:asciiTheme="majorHAnsi" w:eastAsia="Times New Roman" w:hAnsiTheme="majorHAnsi" w:cstheme="majorHAnsi"/>
          <w:bCs/>
          <w:position w:val="0"/>
          <w:sz w:val="21"/>
          <w:szCs w:val="21"/>
          <w:lang w:eastAsia="zh-CN"/>
        </w:rPr>
        <w:t xml:space="preserve"> na Towarowej Giełdzie Energii SA (cena publikowana w Raportach Miesięcznych </w:t>
      </w:r>
      <w:hyperlink r:id="rId9" w:history="1">
        <w:r w:rsidRPr="0029786D">
          <w:rPr>
            <w:rFonts w:asciiTheme="majorHAnsi" w:eastAsia="Times New Roman" w:hAnsiTheme="majorHAnsi" w:cstheme="majorHAnsi"/>
            <w:bCs/>
            <w:position w:val="0"/>
            <w:sz w:val="21"/>
            <w:szCs w:val="21"/>
            <w:u w:val="single"/>
            <w:lang w:eastAsia="zh-CN"/>
          </w:rPr>
          <w:t>https://tge.pl/dane-statystyczne</w:t>
        </w:r>
      </w:hyperlink>
      <w:r w:rsidRPr="0029786D">
        <w:rPr>
          <w:rFonts w:asciiTheme="majorHAnsi" w:eastAsia="Times New Roman" w:hAnsiTheme="majorHAnsi" w:cstheme="majorHAnsi"/>
          <w:bCs/>
          <w:position w:val="0"/>
          <w:sz w:val="21"/>
          <w:szCs w:val="21"/>
          <w:lang w:eastAsia="zh-CN"/>
        </w:rPr>
        <w:t xml:space="preserve">) w odniesieniu do </w:t>
      </w:r>
      <w:proofErr w:type="spellStart"/>
      <w:r w:rsidRPr="0029786D">
        <w:rPr>
          <w:rFonts w:asciiTheme="majorHAnsi" w:eastAsia="Times New Roman" w:hAnsiTheme="majorHAnsi" w:cstheme="majorHAnsi"/>
          <w:bCs/>
          <w:position w:val="0"/>
          <w:sz w:val="21"/>
          <w:szCs w:val="21"/>
          <w:lang w:eastAsia="zh-CN"/>
        </w:rPr>
        <w:t>TGeBASE_WAvg</w:t>
      </w:r>
      <w:proofErr w:type="spellEnd"/>
      <w:r w:rsidRPr="0029786D">
        <w:rPr>
          <w:rFonts w:asciiTheme="majorHAnsi" w:eastAsia="Times New Roman" w:hAnsiTheme="majorHAnsi" w:cstheme="majorHAnsi"/>
          <w:bCs/>
          <w:position w:val="0"/>
          <w:sz w:val="21"/>
          <w:szCs w:val="21"/>
          <w:lang w:eastAsia="zh-CN"/>
        </w:rPr>
        <w:t xml:space="preserve"> z miesiąca zawarcia Umowy</w:t>
      </w:r>
      <w:r w:rsidR="008126F9" w:rsidRPr="0029786D">
        <w:rPr>
          <w:rFonts w:asciiTheme="majorHAnsi" w:eastAsia="Times New Roman" w:hAnsiTheme="majorHAnsi" w:cstheme="majorHAnsi"/>
          <w:bCs/>
          <w:position w:val="0"/>
          <w:sz w:val="21"/>
          <w:szCs w:val="21"/>
          <w:lang w:eastAsia="zh-CN"/>
        </w:rPr>
        <w:t xml:space="preserve"> (a jeżeli Umowa zawarta została po upływie 180 dni od dnia upływu terminu składania ofert, początkowym terminem ustalenia zmiany wynagrodzenia jest dzień otwarcia ofert), </w:t>
      </w:r>
      <w:r w:rsidRPr="0029786D">
        <w:rPr>
          <w:rFonts w:asciiTheme="majorHAnsi" w:eastAsia="Times New Roman" w:hAnsiTheme="majorHAnsi" w:cstheme="majorHAnsi"/>
          <w:bCs/>
          <w:position w:val="0"/>
          <w:sz w:val="21"/>
          <w:szCs w:val="21"/>
          <w:lang w:eastAsia="zh-CN"/>
        </w:rPr>
        <w:t>z takim zastrzeżeniem że cena ta może być kalkulowana nie wcześniej niż po upływie 6 miesięcy realizacji dostaw, i tak:</w:t>
      </w:r>
    </w:p>
    <w:p w14:paraId="217152B0" w14:textId="77777777" w:rsidR="00195C39" w:rsidRPr="0029786D" w:rsidRDefault="00195C39" w:rsidP="0029786D">
      <w:pPr>
        <w:tabs>
          <w:tab w:val="left" w:pos="709"/>
          <w:tab w:val="left" w:pos="851"/>
          <w:tab w:val="left" w:pos="927"/>
        </w:tabs>
        <w:spacing w:line="280" w:lineRule="atLeast"/>
        <w:ind w:leftChars="0" w:left="709" w:firstLineChars="0" w:firstLine="0"/>
        <w:jc w:val="both"/>
        <w:textDirection w:val="lrTb"/>
        <w:textAlignment w:val="auto"/>
        <w:outlineLvl w:val="9"/>
        <w:rPr>
          <w:rFonts w:asciiTheme="majorHAnsi" w:eastAsia="Times New Roman" w:hAnsiTheme="majorHAnsi" w:cstheme="majorHAnsi"/>
          <w:bCs/>
          <w:position w:val="0"/>
          <w:sz w:val="21"/>
          <w:szCs w:val="21"/>
          <w:lang w:eastAsia="zh-CN"/>
        </w:rPr>
      </w:pPr>
      <w:bookmarkStart w:id="3" w:name="_Hlk137020119"/>
      <w:r w:rsidRPr="0029786D">
        <w:rPr>
          <w:rFonts w:asciiTheme="majorHAnsi" w:eastAsia="Times New Roman" w:hAnsiTheme="majorHAnsi" w:cstheme="majorHAnsi"/>
          <w:bCs/>
          <w:position w:val="0"/>
          <w:sz w:val="21"/>
          <w:szCs w:val="21"/>
          <w:lang w:eastAsia="zh-CN"/>
        </w:rPr>
        <w:t xml:space="preserve">- W przypadku zmiany wartości od 25%-35%, cena jednostkowa za energię elektryczną (w odniesieniu do wolumenu który pozostał do zakupienia przez </w:t>
      </w:r>
      <w:r w:rsidRPr="0029786D">
        <w:rPr>
          <w:rFonts w:asciiTheme="majorHAnsi" w:eastAsia="Times New Roman" w:hAnsiTheme="majorHAnsi" w:cstheme="majorHAnsi"/>
          <w:b/>
          <w:position w:val="0"/>
          <w:sz w:val="21"/>
          <w:szCs w:val="21"/>
          <w:lang w:eastAsia="zh-CN"/>
        </w:rPr>
        <w:t>Wykonawcę</w:t>
      </w:r>
      <w:r w:rsidRPr="0029786D">
        <w:rPr>
          <w:rFonts w:asciiTheme="majorHAnsi" w:eastAsia="Times New Roman" w:hAnsiTheme="majorHAnsi" w:cstheme="majorHAnsi"/>
          <w:bCs/>
          <w:position w:val="0"/>
          <w:sz w:val="21"/>
          <w:szCs w:val="21"/>
          <w:lang w:eastAsia="zh-CN"/>
        </w:rPr>
        <w:t>) może zostać zmieniona max. o 3%</w:t>
      </w:r>
    </w:p>
    <w:p w14:paraId="137E0008" w14:textId="77777777" w:rsidR="00195C39" w:rsidRPr="0029786D" w:rsidRDefault="00195C39" w:rsidP="0029786D">
      <w:pPr>
        <w:tabs>
          <w:tab w:val="left" w:pos="709"/>
          <w:tab w:val="left" w:pos="851"/>
          <w:tab w:val="left" w:pos="927"/>
        </w:tabs>
        <w:spacing w:line="280" w:lineRule="atLeast"/>
        <w:ind w:leftChars="0" w:left="709" w:right="-108" w:firstLineChars="0" w:firstLine="0"/>
        <w:jc w:val="both"/>
        <w:textDirection w:val="lrTb"/>
        <w:textAlignment w:val="auto"/>
        <w:outlineLvl w:val="9"/>
        <w:rPr>
          <w:rFonts w:asciiTheme="majorHAnsi" w:eastAsia="Times New Roman" w:hAnsiTheme="majorHAnsi" w:cstheme="majorHAnsi"/>
          <w:bCs/>
          <w:position w:val="0"/>
          <w:sz w:val="21"/>
          <w:szCs w:val="21"/>
          <w:lang w:eastAsia="zh-CN"/>
        </w:rPr>
      </w:pPr>
      <w:bookmarkStart w:id="4" w:name="_Hlk125620905"/>
      <w:r w:rsidRPr="0029786D">
        <w:rPr>
          <w:rFonts w:asciiTheme="majorHAnsi" w:eastAsia="Times New Roman" w:hAnsiTheme="majorHAnsi" w:cstheme="majorHAnsi"/>
          <w:bCs/>
          <w:position w:val="0"/>
          <w:sz w:val="21"/>
          <w:szCs w:val="21"/>
          <w:lang w:eastAsia="zh-CN"/>
        </w:rPr>
        <w:t xml:space="preserve">- W przypadku zmiany wartości od 35,1%-45%, cena jednostkowa za energię elektryczną (w odniesieniu do wolumenu który pozostał do zakupienia przez </w:t>
      </w:r>
      <w:r w:rsidRPr="0029786D">
        <w:rPr>
          <w:rFonts w:asciiTheme="majorHAnsi" w:eastAsia="Times New Roman" w:hAnsiTheme="majorHAnsi" w:cstheme="majorHAnsi"/>
          <w:b/>
          <w:position w:val="0"/>
          <w:sz w:val="21"/>
          <w:szCs w:val="21"/>
          <w:lang w:eastAsia="zh-CN"/>
        </w:rPr>
        <w:t>Wykonawcę</w:t>
      </w:r>
      <w:r w:rsidRPr="0029786D">
        <w:rPr>
          <w:rFonts w:asciiTheme="majorHAnsi" w:eastAsia="Times New Roman" w:hAnsiTheme="majorHAnsi" w:cstheme="majorHAnsi"/>
          <w:bCs/>
          <w:position w:val="0"/>
          <w:sz w:val="21"/>
          <w:szCs w:val="21"/>
          <w:lang w:eastAsia="zh-CN"/>
        </w:rPr>
        <w:t>) może zostać zmieniona max. o 4%</w:t>
      </w:r>
    </w:p>
    <w:bookmarkEnd w:id="4"/>
    <w:p w14:paraId="63D4016E" w14:textId="77777777" w:rsidR="00195C39" w:rsidRPr="0029786D" w:rsidRDefault="00195C39" w:rsidP="0029786D">
      <w:pPr>
        <w:tabs>
          <w:tab w:val="left" w:pos="709"/>
          <w:tab w:val="left" w:pos="851"/>
        </w:tabs>
        <w:spacing w:line="280" w:lineRule="atLeast"/>
        <w:ind w:leftChars="0" w:left="709" w:right="-108" w:firstLineChars="0" w:firstLine="0"/>
        <w:jc w:val="both"/>
        <w:textDirection w:val="lrTb"/>
        <w:textAlignment w:val="auto"/>
        <w:outlineLvl w:val="9"/>
        <w:rPr>
          <w:rFonts w:asciiTheme="majorHAnsi" w:eastAsia="Times New Roman" w:hAnsiTheme="majorHAnsi" w:cstheme="majorHAnsi"/>
          <w:bCs/>
          <w:position w:val="0"/>
          <w:sz w:val="21"/>
          <w:szCs w:val="21"/>
          <w:lang w:eastAsia="zh-CN"/>
        </w:rPr>
      </w:pPr>
      <w:r w:rsidRPr="0029786D">
        <w:rPr>
          <w:rFonts w:asciiTheme="majorHAnsi" w:eastAsia="Times New Roman" w:hAnsiTheme="majorHAnsi" w:cstheme="majorHAnsi"/>
          <w:bCs/>
          <w:position w:val="0"/>
          <w:sz w:val="21"/>
          <w:szCs w:val="21"/>
          <w:lang w:eastAsia="zh-CN"/>
        </w:rPr>
        <w:t xml:space="preserve">- W przypadku zmiany wartości od 45,1%, cena jednostkowa za energię elektryczną (w odniesieniu do wolumenu który pozostał do zakupienia przez </w:t>
      </w:r>
      <w:r w:rsidRPr="0029786D">
        <w:rPr>
          <w:rFonts w:asciiTheme="majorHAnsi" w:eastAsia="Times New Roman" w:hAnsiTheme="majorHAnsi" w:cstheme="majorHAnsi"/>
          <w:b/>
          <w:position w:val="0"/>
          <w:sz w:val="21"/>
          <w:szCs w:val="21"/>
          <w:lang w:eastAsia="zh-CN"/>
        </w:rPr>
        <w:t>Wykonawcę</w:t>
      </w:r>
      <w:r w:rsidRPr="0029786D">
        <w:rPr>
          <w:rFonts w:asciiTheme="majorHAnsi" w:eastAsia="Times New Roman" w:hAnsiTheme="majorHAnsi" w:cstheme="majorHAnsi"/>
          <w:bCs/>
          <w:position w:val="0"/>
          <w:sz w:val="21"/>
          <w:szCs w:val="21"/>
          <w:lang w:eastAsia="zh-CN"/>
        </w:rPr>
        <w:t>) może zostać zmieniona max. o 5%.</w:t>
      </w:r>
    </w:p>
    <w:p w14:paraId="2ECD080B" w14:textId="6B842B32" w:rsidR="008126F9" w:rsidRPr="0029786D" w:rsidRDefault="008126F9" w:rsidP="0029786D">
      <w:pPr>
        <w:tabs>
          <w:tab w:val="left" w:pos="709"/>
          <w:tab w:val="left" w:pos="851"/>
        </w:tabs>
        <w:spacing w:line="280" w:lineRule="atLeast"/>
        <w:ind w:leftChars="0" w:left="709" w:right="-108" w:firstLineChars="0" w:firstLine="0"/>
        <w:jc w:val="both"/>
        <w:textDirection w:val="lrTb"/>
        <w:textAlignment w:val="auto"/>
        <w:outlineLvl w:val="9"/>
        <w:rPr>
          <w:rFonts w:asciiTheme="majorHAnsi" w:eastAsia="Times New Roman" w:hAnsiTheme="majorHAnsi" w:cstheme="majorHAnsi"/>
          <w:bCs/>
          <w:position w:val="0"/>
          <w:sz w:val="21"/>
          <w:szCs w:val="21"/>
          <w:lang w:eastAsia="zh-CN"/>
        </w:rPr>
      </w:pPr>
      <w:r w:rsidRPr="0029786D">
        <w:rPr>
          <w:rFonts w:asciiTheme="majorHAnsi" w:eastAsia="Times New Roman" w:hAnsiTheme="majorHAnsi" w:cstheme="majorHAnsi"/>
          <w:bCs/>
          <w:position w:val="0"/>
          <w:sz w:val="21"/>
          <w:szCs w:val="21"/>
          <w:lang w:val="x-none" w:eastAsia="zh-CN"/>
        </w:rPr>
        <w:t>Przez sformułowanie „któr</w:t>
      </w:r>
      <w:r w:rsidRPr="0029786D">
        <w:rPr>
          <w:rFonts w:asciiTheme="majorHAnsi" w:eastAsia="Times New Roman" w:hAnsiTheme="majorHAnsi" w:cstheme="majorHAnsi"/>
          <w:bCs/>
          <w:position w:val="0"/>
          <w:sz w:val="21"/>
          <w:szCs w:val="21"/>
          <w:lang w:eastAsia="zh-CN"/>
        </w:rPr>
        <w:t>y</w:t>
      </w:r>
      <w:r w:rsidRPr="0029786D">
        <w:rPr>
          <w:rFonts w:asciiTheme="majorHAnsi" w:eastAsia="Times New Roman" w:hAnsiTheme="majorHAnsi" w:cstheme="majorHAnsi"/>
          <w:bCs/>
          <w:position w:val="0"/>
          <w:sz w:val="21"/>
          <w:szCs w:val="21"/>
          <w:lang w:val="x-none" w:eastAsia="zh-CN"/>
        </w:rPr>
        <w:t xml:space="preserve"> </w:t>
      </w:r>
      <w:r w:rsidRPr="0029786D">
        <w:rPr>
          <w:rFonts w:asciiTheme="majorHAnsi" w:eastAsia="Times New Roman" w:hAnsiTheme="majorHAnsi" w:cstheme="majorHAnsi"/>
          <w:bCs/>
          <w:position w:val="0"/>
          <w:sz w:val="21"/>
          <w:szCs w:val="21"/>
          <w:lang w:eastAsia="zh-CN"/>
        </w:rPr>
        <w:t>pozostał do zakupienia</w:t>
      </w:r>
      <w:r w:rsidRPr="0029786D">
        <w:rPr>
          <w:rFonts w:asciiTheme="majorHAnsi" w:eastAsia="Times New Roman" w:hAnsiTheme="majorHAnsi" w:cstheme="majorHAnsi"/>
          <w:bCs/>
          <w:position w:val="0"/>
          <w:sz w:val="21"/>
          <w:szCs w:val="21"/>
          <w:lang w:val="x-none" w:eastAsia="zh-CN"/>
        </w:rPr>
        <w:t xml:space="preserve">” należy rozumieć ilość </w:t>
      </w:r>
      <w:r w:rsidRPr="0029786D">
        <w:rPr>
          <w:rFonts w:asciiTheme="majorHAnsi" w:eastAsia="Times New Roman" w:hAnsiTheme="majorHAnsi" w:cstheme="majorHAnsi"/>
          <w:bCs/>
          <w:position w:val="0"/>
          <w:sz w:val="21"/>
          <w:szCs w:val="21"/>
          <w:lang w:eastAsia="zh-CN"/>
        </w:rPr>
        <w:t>energii elektrycznej</w:t>
      </w:r>
      <w:r w:rsidRPr="0029786D">
        <w:rPr>
          <w:rFonts w:asciiTheme="majorHAnsi" w:eastAsia="Times New Roman" w:hAnsiTheme="majorHAnsi" w:cstheme="majorHAnsi"/>
          <w:bCs/>
          <w:position w:val="0"/>
          <w:sz w:val="21"/>
          <w:szCs w:val="21"/>
          <w:lang w:val="x-none" w:eastAsia="zh-CN"/>
        </w:rPr>
        <w:t xml:space="preserve">, jaką </w:t>
      </w:r>
      <w:r w:rsidRPr="0029786D">
        <w:rPr>
          <w:rFonts w:asciiTheme="majorHAnsi" w:eastAsia="Times New Roman" w:hAnsiTheme="majorHAnsi" w:cstheme="majorHAnsi"/>
          <w:b/>
          <w:position w:val="0"/>
          <w:sz w:val="21"/>
          <w:szCs w:val="21"/>
          <w:lang w:val="x-none" w:eastAsia="zh-CN"/>
        </w:rPr>
        <w:t>Wykonawca</w:t>
      </w:r>
      <w:r w:rsidRPr="0029786D">
        <w:rPr>
          <w:rFonts w:asciiTheme="majorHAnsi" w:eastAsia="Times New Roman" w:hAnsiTheme="majorHAnsi" w:cstheme="majorHAnsi"/>
          <w:bCs/>
          <w:position w:val="0"/>
          <w:sz w:val="21"/>
          <w:szCs w:val="21"/>
          <w:lang w:val="x-none" w:eastAsia="zh-CN"/>
        </w:rPr>
        <w:t xml:space="preserve"> musi jeszcze zakontraktować / zabezpieczyć </w:t>
      </w:r>
      <w:r w:rsidRPr="0029786D">
        <w:rPr>
          <w:rFonts w:asciiTheme="majorHAnsi" w:eastAsia="Times New Roman" w:hAnsiTheme="majorHAnsi" w:cstheme="majorHAnsi"/>
          <w:bCs/>
          <w:position w:val="0"/>
          <w:sz w:val="21"/>
          <w:szCs w:val="21"/>
          <w:lang w:eastAsia="zh-CN"/>
        </w:rPr>
        <w:t xml:space="preserve">po dniu </w:t>
      </w:r>
      <w:r w:rsidRPr="0029786D">
        <w:rPr>
          <w:rFonts w:asciiTheme="majorHAnsi" w:eastAsia="Times New Roman" w:hAnsiTheme="majorHAnsi" w:cstheme="majorHAnsi"/>
          <w:bCs/>
          <w:position w:val="0"/>
          <w:sz w:val="21"/>
          <w:szCs w:val="21"/>
          <w:lang w:val="x-none" w:eastAsia="zh-CN"/>
        </w:rPr>
        <w:t xml:space="preserve">złożenia Wniosku o waloryzację </w:t>
      </w:r>
      <w:r w:rsidRPr="0029786D">
        <w:rPr>
          <w:rFonts w:asciiTheme="majorHAnsi" w:eastAsia="Times New Roman" w:hAnsiTheme="majorHAnsi" w:cstheme="majorHAnsi"/>
          <w:bCs/>
          <w:position w:val="0"/>
          <w:sz w:val="21"/>
          <w:szCs w:val="21"/>
          <w:lang w:val="x-none" w:eastAsia="zh-CN"/>
        </w:rPr>
        <w:lastRenderedPageBreak/>
        <w:t xml:space="preserve">przez którąkolwiek ze Stron. </w:t>
      </w:r>
      <w:r w:rsidRPr="0029786D">
        <w:rPr>
          <w:rFonts w:asciiTheme="majorHAnsi" w:eastAsia="Times New Roman" w:hAnsiTheme="majorHAnsi" w:cstheme="majorHAnsi"/>
          <w:b/>
          <w:position w:val="0"/>
          <w:sz w:val="21"/>
          <w:szCs w:val="21"/>
          <w:lang w:val="x-none" w:eastAsia="zh-CN"/>
        </w:rPr>
        <w:t>Wykonawca</w:t>
      </w:r>
      <w:r w:rsidRPr="0029786D">
        <w:rPr>
          <w:rFonts w:asciiTheme="majorHAnsi" w:eastAsia="Times New Roman" w:hAnsiTheme="majorHAnsi" w:cstheme="majorHAnsi"/>
          <w:bCs/>
          <w:position w:val="0"/>
          <w:sz w:val="21"/>
          <w:szCs w:val="21"/>
          <w:lang w:val="x-none" w:eastAsia="zh-CN"/>
        </w:rPr>
        <w:t xml:space="preserve"> powołujący się na fakt zakontraktowania / zabezpieczenia </w:t>
      </w:r>
      <w:r w:rsidRPr="0029786D">
        <w:rPr>
          <w:rFonts w:asciiTheme="majorHAnsi" w:eastAsia="Times New Roman" w:hAnsiTheme="majorHAnsi" w:cstheme="majorHAnsi"/>
          <w:bCs/>
          <w:position w:val="0"/>
          <w:sz w:val="21"/>
          <w:szCs w:val="21"/>
          <w:lang w:eastAsia="zh-CN"/>
        </w:rPr>
        <w:t>energii elektrycznej</w:t>
      </w:r>
      <w:r w:rsidRPr="0029786D">
        <w:rPr>
          <w:rFonts w:asciiTheme="majorHAnsi" w:eastAsia="Times New Roman" w:hAnsiTheme="majorHAnsi" w:cstheme="majorHAnsi"/>
          <w:bCs/>
          <w:position w:val="0"/>
          <w:sz w:val="21"/>
          <w:szCs w:val="21"/>
          <w:lang w:val="x-none" w:eastAsia="zh-CN"/>
        </w:rPr>
        <w:t xml:space="preserve"> z góry (części lub całości wolumenu) zobowiązany jest do złożenia Oświadczenia (nie później niż w dniu następnym po dokonaniu transakcji, a jeżeli miało to miejsce przez zawarciem Umowy, to w dniu podpisania Umowy) o zabezpieczeniu danej ilości </w:t>
      </w:r>
      <w:r w:rsidR="0029786D" w:rsidRPr="0029786D">
        <w:rPr>
          <w:rFonts w:asciiTheme="majorHAnsi" w:eastAsia="Times New Roman" w:hAnsiTheme="majorHAnsi" w:cstheme="majorHAnsi"/>
          <w:bCs/>
          <w:position w:val="0"/>
          <w:sz w:val="21"/>
          <w:szCs w:val="21"/>
          <w:lang w:eastAsia="zh-CN"/>
        </w:rPr>
        <w:t>energii elektrycznej</w:t>
      </w:r>
      <w:r w:rsidRPr="0029786D">
        <w:rPr>
          <w:rFonts w:asciiTheme="majorHAnsi" w:eastAsia="Times New Roman" w:hAnsiTheme="majorHAnsi" w:cstheme="majorHAnsi"/>
          <w:bCs/>
          <w:position w:val="0"/>
          <w:sz w:val="21"/>
          <w:szCs w:val="21"/>
          <w:lang w:val="x-none" w:eastAsia="zh-CN"/>
        </w:rPr>
        <w:t xml:space="preserve"> dla potrzeb wykonania Umowy</w:t>
      </w:r>
      <w:r w:rsidRPr="0029786D">
        <w:rPr>
          <w:rFonts w:asciiTheme="majorHAnsi" w:eastAsia="Times New Roman" w:hAnsiTheme="majorHAnsi" w:cstheme="majorHAnsi"/>
          <w:bCs/>
          <w:position w:val="0"/>
          <w:sz w:val="21"/>
          <w:szCs w:val="21"/>
          <w:lang w:eastAsia="zh-CN"/>
        </w:rPr>
        <w:t>.</w:t>
      </w:r>
    </w:p>
    <w:bookmarkEnd w:id="3"/>
    <w:p w14:paraId="5747C096" w14:textId="54D6BA66" w:rsidR="00195C39" w:rsidRPr="0029786D" w:rsidRDefault="00195C39" w:rsidP="0029786D">
      <w:pPr>
        <w:numPr>
          <w:ilvl w:val="2"/>
          <w:numId w:val="38"/>
        </w:numPr>
        <w:spacing w:line="280" w:lineRule="atLeast"/>
        <w:ind w:leftChars="0" w:left="709" w:firstLineChars="0" w:hanging="283"/>
        <w:contextualSpacing/>
        <w:jc w:val="both"/>
        <w:textDirection w:val="lrTb"/>
        <w:textAlignment w:val="auto"/>
        <w:outlineLvl w:val="9"/>
        <w:rPr>
          <w:rFonts w:asciiTheme="majorHAnsi" w:hAnsiTheme="majorHAnsi" w:cstheme="majorHAnsi"/>
          <w:position w:val="0"/>
          <w:sz w:val="21"/>
          <w:szCs w:val="21"/>
          <w:lang w:eastAsia="zh-CN"/>
        </w:rPr>
      </w:pPr>
      <w:r w:rsidRPr="0029786D">
        <w:rPr>
          <w:rFonts w:asciiTheme="majorHAnsi" w:hAnsiTheme="majorHAnsi" w:cstheme="majorHAnsi"/>
          <w:position w:val="0"/>
          <w:sz w:val="21"/>
          <w:szCs w:val="21"/>
          <w:lang w:eastAsia="zh-CN"/>
        </w:rPr>
        <w:t xml:space="preserve">Maksymalna zmiana wynagrodzenia </w:t>
      </w:r>
      <w:r w:rsidRPr="0029786D">
        <w:rPr>
          <w:rFonts w:asciiTheme="majorHAnsi" w:hAnsiTheme="majorHAnsi" w:cstheme="majorHAnsi"/>
          <w:b/>
          <w:bCs/>
          <w:position w:val="0"/>
          <w:sz w:val="21"/>
          <w:szCs w:val="21"/>
          <w:lang w:eastAsia="zh-CN"/>
        </w:rPr>
        <w:t>Wykonawcy</w:t>
      </w:r>
      <w:r w:rsidRPr="0029786D">
        <w:rPr>
          <w:rFonts w:asciiTheme="majorHAnsi" w:hAnsiTheme="majorHAnsi" w:cstheme="majorHAnsi"/>
          <w:position w:val="0"/>
          <w:sz w:val="21"/>
          <w:szCs w:val="21"/>
          <w:lang w:eastAsia="zh-CN"/>
        </w:rPr>
        <w:t>, w związku z zastosowaniem mechanizmu waloryzacji, może wynieść 8% wartości wynagrodzenia określonego w § 7 ust.3 pkt 1.</w:t>
      </w:r>
    </w:p>
    <w:p w14:paraId="76B41C58" w14:textId="77777777" w:rsidR="00195C39" w:rsidRPr="0029786D" w:rsidRDefault="00195C39" w:rsidP="0029786D">
      <w:pPr>
        <w:numPr>
          <w:ilvl w:val="2"/>
          <w:numId w:val="38"/>
        </w:numPr>
        <w:spacing w:line="280" w:lineRule="atLeast"/>
        <w:ind w:leftChars="0" w:left="709" w:firstLineChars="0" w:hanging="283"/>
        <w:contextualSpacing/>
        <w:jc w:val="both"/>
        <w:textDirection w:val="lrTb"/>
        <w:textAlignment w:val="auto"/>
        <w:outlineLvl w:val="9"/>
        <w:rPr>
          <w:rFonts w:asciiTheme="majorHAnsi" w:hAnsiTheme="majorHAnsi" w:cstheme="majorHAnsi"/>
          <w:position w:val="0"/>
          <w:sz w:val="21"/>
          <w:szCs w:val="21"/>
          <w:lang w:eastAsia="zh-CN"/>
        </w:rPr>
      </w:pPr>
      <w:r w:rsidRPr="0029786D">
        <w:rPr>
          <w:rFonts w:asciiTheme="majorHAnsi" w:hAnsiTheme="majorHAnsi" w:cstheme="majorHAnsi"/>
          <w:position w:val="0"/>
          <w:sz w:val="21"/>
          <w:szCs w:val="21"/>
          <w:lang w:eastAsia="zh-CN"/>
        </w:rPr>
        <w:t>Stronom przysługuje uprawnienie do złożenia wniosku o waloryzację nie częściej niż raz na dwa miesiące.</w:t>
      </w:r>
    </w:p>
    <w:p w14:paraId="76B064B6" w14:textId="477FDD32" w:rsidR="00195C39" w:rsidRPr="0029786D" w:rsidRDefault="00195C39" w:rsidP="0029786D">
      <w:pPr>
        <w:numPr>
          <w:ilvl w:val="2"/>
          <w:numId w:val="38"/>
        </w:numPr>
        <w:spacing w:line="280" w:lineRule="atLeast"/>
        <w:ind w:leftChars="0" w:left="709" w:firstLineChars="0" w:hanging="283"/>
        <w:contextualSpacing/>
        <w:jc w:val="both"/>
        <w:textDirection w:val="lrTb"/>
        <w:textAlignment w:val="auto"/>
        <w:outlineLvl w:val="9"/>
        <w:rPr>
          <w:rFonts w:asciiTheme="majorHAnsi" w:hAnsiTheme="majorHAnsi" w:cstheme="majorHAnsi"/>
          <w:position w:val="0"/>
          <w:sz w:val="21"/>
          <w:szCs w:val="21"/>
          <w:lang w:eastAsia="zh-CN"/>
        </w:rPr>
      </w:pPr>
      <w:r w:rsidRPr="0029786D">
        <w:rPr>
          <w:rFonts w:asciiTheme="majorHAnsi" w:hAnsiTheme="majorHAnsi" w:cstheme="majorHAnsi"/>
          <w:position w:val="0"/>
          <w:sz w:val="21"/>
          <w:szCs w:val="21"/>
          <w:lang w:eastAsia="zh-CN"/>
        </w:rPr>
        <w:t xml:space="preserve">Warunkiem stosowania do rozliczeń zwaloryzowanej stawki jest podpisanie przez Strony Aneksu do Umowy. </w:t>
      </w:r>
      <w:r w:rsidRPr="0029786D">
        <w:rPr>
          <w:rFonts w:asciiTheme="majorHAnsi" w:hAnsiTheme="majorHAnsi" w:cstheme="majorHAnsi"/>
          <w:bCs/>
          <w:position w:val="0"/>
          <w:sz w:val="21"/>
          <w:szCs w:val="21"/>
          <w:lang w:eastAsia="zh-CN"/>
        </w:rPr>
        <w:t xml:space="preserve">Zwaloryzowana stawka jednostkowa za kWh energii elektrycznej obowiązywać będzie od m-ca następnego, w którym </w:t>
      </w:r>
      <w:r w:rsidR="007D5495" w:rsidRPr="0029786D">
        <w:rPr>
          <w:rFonts w:asciiTheme="majorHAnsi" w:hAnsiTheme="majorHAnsi" w:cstheme="majorHAnsi"/>
          <w:bCs/>
          <w:position w:val="0"/>
          <w:sz w:val="21"/>
          <w:szCs w:val="21"/>
          <w:lang w:eastAsia="zh-CN"/>
        </w:rPr>
        <w:t>S</w:t>
      </w:r>
      <w:r w:rsidRPr="0029786D">
        <w:rPr>
          <w:rFonts w:asciiTheme="majorHAnsi" w:hAnsiTheme="majorHAnsi" w:cstheme="majorHAnsi"/>
          <w:bCs/>
          <w:position w:val="0"/>
          <w:sz w:val="21"/>
          <w:szCs w:val="21"/>
          <w:lang w:eastAsia="zh-CN"/>
        </w:rPr>
        <w:t>trony podpisały Aneks do Umowy.</w:t>
      </w:r>
    </w:p>
    <w:p w14:paraId="28F7219D" w14:textId="0890BFC4" w:rsidR="008126F9" w:rsidRPr="0029786D" w:rsidRDefault="008126F9" w:rsidP="0029786D">
      <w:pPr>
        <w:numPr>
          <w:ilvl w:val="2"/>
          <w:numId w:val="38"/>
        </w:numPr>
        <w:spacing w:line="280" w:lineRule="atLeast"/>
        <w:ind w:leftChars="0" w:left="709" w:firstLineChars="0" w:hanging="283"/>
        <w:contextualSpacing/>
        <w:jc w:val="both"/>
        <w:textDirection w:val="lrTb"/>
        <w:textAlignment w:val="auto"/>
        <w:outlineLvl w:val="9"/>
        <w:rPr>
          <w:rFonts w:asciiTheme="majorHAnsi" w:hAnsiTheme="majorHAnsi" w:cstheme="majorHAnsi"/>
          <w:position w:val="0"/>
          <w:sz w:val="21"/>
          <w:szCs w:val="21"/>
          <w:lang w:eastAsia="zh-CN"/>
        </w:rPr>
      </w:pPr>
      <w:r w:rsidRPr="0029786D">
        <w:rPr>
          <w:rFonts w:asciiTheme="majorHAnsi" w:hAnsiTheme="majorHAnsi" w:cstheme="majorHAnsi"/>
          <w:bCs/>
          <w:position w:val="0"/>
          <w:sz w:val="21"/>
          <w:szCs w:val="21"/>
          <w:lang w:eastAsia="zh-CN"/>
        </w:rPr>
        <w:t xml:space="preserve">Wykonawca oświadcza, że do dnia zawarcia Umowy zabezpieczył / zakontraktował energię elektryczną stanowiącą </w:t>
      </w:r>
      <w:r w:rsidRPr="0029786D">
        <w:rPr>
          <w:rFonts w:asciiTheme="majorHAnsi" w:hAnsiTheme="majorHAnsi" w:cstheme="majorHAnsi"/>
          <w:bCs/>
          <w:position w:val="0"/>
          <w:sz w:val="21"/>
          <w:szCs w:val="21"/>
          <w:highlight w:val="lightGray"/>
          <w:lang w:eastAsia="zh-CN"/>
        </w:rPr>
        <w:t>_____%</w:t>
      </w:r>
      <w:r w:rsidRPr="0029786D">
        <w:rPr>
          <w:rFonts w:asciiTheme="majorHAnsi" w:hAnsiTheme="majorHAnsi" w:cstheme="majorHAnsi"/>
          <w:bCs/>
          <w:position w:val="0"/>
          <w:sz w:val="21"/>
          <w:szCs w:val="21"/>
          <w:lang w:eastAsia="zh-CN"/>
        </w:rPr>
        <w:t xml:space="preserve"> przedmiotu Umowy.</w:t>
      </w:r>
    </w:p>
    <w:p w14:paraId="7060D24B" w14:textId="36F0682F" w:rsidR="000B0DC1" w:rsidRPr="0029786D" w:rsidRDefault="000B0DC1" w:rsidP="0029786D">
      <w:pPr>
        <w:pStyle w:val="Akapitzlist"/>
        <w:numPr>
          <w:ilvl w:val="0"/>
          <w:numId w:val="17"/>
        </w:numPr>
        <w:tabs>
          <w:tab w:val="left" w:pos="142"/>
        </w:tabs>
        <w:suppressAutoHyphens w:val="0"/>
        <w:spacing w:line="280" w:lineRule="atLeast"/>
        <w:ind w:leftChars="0" w:left="284" w:firstLineChars="0" w:hanging="284"/>
        <w:jc w:val="both"/>
        <w:textDirection w:val="lrTb"/>
        <w:textAlignment w:val="auto"/>
        <w:outlineLvl w:val="9"/>
        <w:rPr>
          <w:rFonts w:asciiTheme="majorHAnsi" w:eastAsia="Times New Roman" w:hAnsiTheme="majorHAnsi" w:cstheme="majorHAnsi"/>
          <w:bCs/>
          <w:sz w:val="21"/>
          <w:szCs w:val="21"/>
          <w:lang w:eastAsia="pl-PL"/>
        </w:rPr>
      </w:pPr>
      <w:r w:rsidRPr="0029786D">
        <w:rPr>
          <w:rFonts w:asciiTheme="majorHAnsi" w:eastAsia="Times New Roman" w:hAnsiTheme="majorHAnsi" w:cstheme="majorHAnsi"/>
          <w:b/>
          <w:sz w:val="21"/>
          <w:szCs w:val="21"/>
          <w:lang w:eastAsia="pl-PL"/>
        </w:rPr>
        <w:t>Wykonawca</w:t>
      </w:r>
      <w:r w:rsidRPr="0029786D">
        <w:rPr>
          <w:rFonts w:asciiTheme="majorHAnsi" w:eastAsia="Times New Roman" w:hAnsiTheme="majorHAnsi" w:cstheme="majorHAnsi"/>
          <w:bCs/>
          <w:sz w:val="21"/>
          <w:szCs w:val="21"/>
          <w:lang w:eastAsia="pl-PL"/>
        </w:rPr>
        <w:t>, którego wynagrodzenie zostało zmienione na podstawie zapisów ust.</w:t>
      </w:r>
      <w:r w:rsidR="008126F9" w:rsidRPr="0029786D">
        <w:rPr>
          <w:rFonts w:asciiTheme="majorHAnsi" w:eastAsia="Times New Roman" w:hAnsiTheme="majorHAnsi" w:cstheme="majorHAnsi"/>
          <w:bCs/>
          <w:sz w:val="21"/>
          <w:szCs w:val="21"/>
          <w:lang w:eastAsia="pl-PL"/>
        </w:rPr>
        <w:t>6</w:t>
      </w:r>
      <w:r w:rsidRPr="0029786D">
        <w:rPr>
          <w:rFonts w:asciiTheme="majorHAnsi" w:eastAsia="Times New Roman" w:hAnsiTheme="majorHAnsi" w:cstheme="majorHAnsi"/>
          <w:bCs/>
          <w:sz w:val="21"/>
          <w:szCs w:val="21"/>
          <w:lang w:eastAsia="pl-PL"/>
        </w:rPr>
        <w:t xml:space="preserve">, zobowiązany jest do zmiany wynagrodzenia przysługującego Podwykonawcy, z którym zawarł umowę w celu realizacji Umowy, w zakresie odpowiadającym zmianom cen </w:t>
      </w:r>
      <w:r w:rsidR="00AA2FFF" w:rsidRPr="0029786D">
        <w:rPr>
          <w:rFonts w:asciiTheme="majorHAnsi" w:eastAsia="Times New Roman" w:hAnsiTheme="majorHAnsi" w:cstheme="majorHAnsi"/>
          <w:bCs/>
          <w:sz w:val="21"/>
          <w:szCs w:val="21"/>
          <w:lang w:eastAsia="pl-PL"/>
        </w:rPr>
        <w:t>energii elektrycznej</w:t>
      </w:r>
      <w:r w:rsidR="00B15EEA" w:rsidRPr="0029786D">
        <w:rPr>
          <w:rFonts w:asciiTheme="majorHAnsi" w:eastAsia="Times New Roman" w:hAnsiTheme="majorHAnsi" w:cstheme="majorHAnsi"/>
          <w:bCs/>
          <w:sz w:val="21"/>
          <w:szCs w:val="21"/>
          <w:lang w:eastAsia="pl-PL"/>
        </w:rPr>
        <w:t>, o ile okres obowiązywania Umowy przekracza 6 m-</w:t>
      </w:r>
      <w:proofErr w:type="spellStart"/>
      <w:r w:rsidR="00B15EEA" w:rsidRPr="0029786D">
        <w:rPr>
          <w:rFonts w:asciiTheme="majorHAnsi" w:eastAsia="Times New Roman" w:hAnsiTheme="majorHAnsi" w:cstheme="majorHAnsi"/>
          <w:bCs/>
          <w:sz w:val="21"/>
          <w:szCs w:val="21"/>
          <w:lang w:eastAsia="pl-PL"/>
        </w:rPr>
        <w:t>cy</w:t>
      </w:r>
      <w:bookmarkEnd w:id="2"/>
      <w:proofErr w:type="spellEnd"/>
      <w:r w:rsidR="008126F9" w:rsidRPr="0029786D">
        <w:rPr>
          <w:rFonts w:asciiTheme="majorHAnsi" w:eastAsia="Times New Roman" w:hAnsiTheme="majorHAnsi" w:cstheme="majorHAnsi"/>
          <w:bCs/>
          <w:i/>
          <w:iCs/>
          <w:sz w:val="21"/>
          <w:szCs w:val="21"/>
          <w:lang w:eastAsia="pl-PL"/>
        </w:rPr>
        <w:t>.</w:t>
      </w:r>
    </w:p>
    <w:p w14:paraId="32CBBD21" w14:textId="25AEE906" w:rsidR="007D39BD" w:rsidRPr="0029786D" w:rsidRDefault="007D39BD" w:rsidP="0029786D">
      <w:pPr>
        <w:numPr>
          <w:ilvl w:val="0"/>
          <w:numId w:val="17"/>
        </w:numPr>
        <w:pBdr>
          <w:top w:val="nil"/>
          <w:left w:val="nil"/>
          <w:bottom w:val="nil"/>
          <w:right w:val="nil"/>
          <w:between w:val="nil"/>
        </w:pBdr>
        <w:tabs>
          <w:tab w:val="left" w:pos="284"/>
        </w:tabs>
        <w:spacing w:line="280" w:lineRule="atLeast"/>
        <w:ind w:leftChars="0" w:left="271" w:right="-108" w:hangingChars="129" w:hanging="271"/>
        <w:jc w:val="both"/>
        <w:rPr>
          <w:rFonts w:asciiTheme="majorHAnsi" w:hAnsiTheme="majorHAnsi" w:cstheme="majorHAnsi"/>
          <w:sz w:val="21"/>
          <w:szCs w:val="21"/>
        </w:rPr>
      </w:pPr>
      <w:r w:rsidRPr="0029786D">
        <w:rPr>
          <w:rFonts w:asciiTheme="majorHAnsi" w:hAnsiTheme="majorHAnsi" w:cstheme="majorHAnsi"/>
          <w:sz w:val="21"/>
          <w:szCs w:val="21"/>
        </w:rPr>
        <w:t xml:space="preserve">Dopuszczalna jest </w:t>
      </w:r>
      <w:r w:rsidRPr="0029786D">
        <w:rPr>
          <w:rFonts w:asciiTheme="majorHAnsi" w:hAnsiTheme="majorHAnsi" w:cstheme="majorHAnsi"/>
          <w:b/>
          <w:bCs/>
          <w:sz w:val="21"/>
          <w:szCs w:val="21"/>
        </w:rPr>
        <w:t>zmiana rodzaju odnawialnego źródła energii</w:t>
      </w:r>
      <w:r w:rsidRPr="0029786D">
        <w:rPr>
          <w:rFonts w:asciiTheme="majorHAnsi" w:hAnsiTheme="majorHAnsi" w:cstheme="majorHAnsi"/>
          <w:sz w:val="21"/>
          <w:szCs w:val="21"/>
        </w:rPr>
        <w:t xml:space="preserve"> użytego w </w:t>
      </w:r>
      <w:proofErr w:type="spellStart"/>
      <w:r w:rsidRPr="0029786D">
        <w:rPr>
          <w:rFonts w:asciiTheme="majorHAnsi" w:hAnsiTheme="majorHAnsi" w:cstheme="majorHAnsi"/>
          <w:i/>
          <w:iCs/>
          <w:sz w:val="21"/>
          <w:szCs w:val="21"/>
        </w:rPr>
        <w:t>Mikroinstalacji</w:t>
      </w:r>
      <w:proofErr w:type="spellEnd"/>
      <w:r w:rsidRPr="0029786D">
        <w:rPr>
          <w:rFonts w:asciiTheme="majorHAnsi" w:hAnsiTheme="majorHAnsi" w:cstheme="majorHAnsi"/>
          <w:sz w:val="21"/>
          <w:szCs w:val="21"/>
        </w:rPr>
        <w:t xml:space="preserve"> lub jej mocy zainstalowanej elektrycznej według następującej procedury: </w:t>
      </w:r>
    </w:p>
    <w:p w14:paraId="4D2357E8" w14:textId="3A10317E" w:rsidR="007D39BD" w:rsidRPr="0029786D" w:rsidRDefault="007D39BD" w:rsidP="0029786D">
      <w:pPr>
        <w:pStyle w:val="Akapitzlist"/>
        <w:numPr>
          <w:ilvl w:val="0"/>
          <w:numId w:val="26"/>
        </w:numPr>
        <w:pBdr>
          <w:top w:val="nil"/>
          <w:left w:val="nil"/>
          <w:bottom w:val="nil"/>
          <w:right w:val="nil"/>
          <w:between w:val="nil"/>
        </w:pBdr>
        <w:tabs>
          <w:tab w:val="left" w:pos="284"/>
        </w:tabs>
        <w:spacing w:line="280" w:lineRule="atLeast"/>
        <w:ind w:leftChars="0" w:right="-108" w:firstLineChars="0" w:hanging="436"/>
        <w:jc w:val="both"/>
        <w:rPr>
          <w:rFonts w:asciiTheme="majorHAnsi" w:hAnsiTheme="majorHAnsi" w:cstheme="majorHAnsi"/>
          <w:sz w:val="21"/>
          <w:szCs w:val="21"/>
        </w:rPr>
      </w:pPr>
      <w:r w:rsidRPr="0029786D">
        <w:rPr>
          <w:rFonts w:asciiTheme="majorHAnsi" w:hAnsiTheme="majorHAnsi" w:cstheme="majorHAnsi"/>
          <w:i/>
          <w:iCs/>
          <w:sz w:val="21"/>
          <w:szCs w:val="21"/>
        </w:rPr>
        <w:t>Prosument</w:t>
      </w:r>
      <w:r w:rsidRPr="0029786D">
        <w:rPr>
          <w:rFonts w:asciiTheme="majorHAnsi" w:hAnsiTheme="majorHAnsi" w:cstheme="majorHAnsi"/>
          <w:sz w:val="21"/>
          <w:szCs w:val="21"/>
        </w:rPr>
        <w:t xml:space="preserve"> informuje OSD o zmianie rodzaju odnawialnego źródła energii użytego w </w:t>
      </w:r>
      <w:proofErr w:type="spellStart"/>
      <w:r w:rsidRPr="0029786D">
        <w:rPr>
          <w:rFonts w:asciiTheme="majorHAnsi" w:hAnsiTheme="majorHAnsi" w:cstheme="majorHAnsi"/>
          <w:i/>
          <w:iCs/>
          <w:sz w:val="21"/>
          <w:szCs w:val="21"/>
        </w:rPr>
        <w:t>Mikroinstalacji</w:t>
      </w:r>
      <w:proofErr w:type="spellEnd"/>
      <w:r w:rsidRPr="0029786D">
        <w:rPr>
          <w:rFonts w:asciiTheme="majorHAnsi" w:hAnsiTheme="majorHAnsi" w:cstheme="majorHAnsi"/>
          <w:sz w:val="21"/>
          <w:szCs w:val="21"/>
        </w:rPr>
        <w:t xml:space="preserve"> lub jej mocy zainstalowanej elektrycznej, w terminie 14 dni od dnia zmiany tych danych, z zastrzeżeniem </w:t>
      </w:r>
      <w:r w:rsidR="001D21D6" w:rsidRPr="0029786D">
        <w:rPr>
          <w:rFonts w:asciiTheme="majorHAnsi" w:hAnsiTheme="majorHAnsi" w:cstheme="majorHAnsi"/>
          <w:sz w:val="21"/>
          <w:szCs w:val="21"/>
        </w:rPr>
        <w:t>pkt 2-4</w:t>
      </w:r>
      <w:r w:rsidRPr="0029786D">
        <w:rPr>
          <w:rFonts w:asciiTheme="majorHAnsi" w:hAnsiTheme="majorHAnsi" w:cstheme="majorHAnsi"/>
          <w:sz w:val="21"/>
          <w:szCs w:val="21"/>
        </w:rPr>
        <w:t xml:space="preserve">, przy czym informacja powinna zawierać takie same dane jak w formularzu stosowanym przy zgłoszeniu przyłączenia </w:t>
      </w:r>
      <w:proofErr w:type="spellStart"/>
      <w:r w:rsidRPr="0029786D">
        <w:rPr>
          <w:rFonts w:asciiTheme="majorHAnsi" w:hAnsiTheme="majorHAnsi" w:cstheme="majorHAnsi"/>
          <w:i/>
          <w:iCs/>
          <w:sz w:val="21"/>
          <w:szCs w:val="21"/>
        </w:rPr>
        <w:t>Mikroinstalacji</w:t>
      </w:r>
      <w:proofErr w:type="spellEnd"/>
      <w:r w:rsidRPr="0029786D">
        <w:rPr>
          <w:rFonts w:asciiTheme="majorHAnsi" w:hAnsiTheme="majorHAnsi" w:cstheme="majorHAnsi"/>
          <w:sz w:val="21"/>
          <w:szCs w:val="21"/>
        </w:rPr>
        <w:t xml:space="preserve">, dostępnym na stronie internetowej OSD; </w:t>
      </w:r>
    </w:p>
    <w:p w14:paraId="5FF02C9B" w14:textId="30464C49" w:rsidR="007D39BD" w:rsidRPr="0029786D" w:rsidRDefault="007D39BD" w:rsidP="0029786D">
      <w:pPr>
        <w:pStyle w:val="Akapitzlist"/>
        <w:numPr>
          <w:ilvl w:val="0"/>
          <w:numId w:val="26"/>
        </w:numPr>
        <w:pBdr>
          <w:top w:val="nil"/>
          <w:left w:val="nil"/>
          <w:bottom w:val="nil"/>
          <w:right w:val="nil"/>
          <w:between w:val="nil"/>
        </w:pBdr>
        <w:tabs>
          <w:tab w:val="left" w:pos="284"/>
        </w:tabs>
        <w:spacing w:line="280" w:lineRule="atLeast"/>
        <w:ind w:leftChars="0" w:right="-108" w:firstLineChars="0"/>
        <w:jc w:val="both"/>
        <w:rPr>
          <w:rFonts w:asciiTheme="majorHAnsi" w:hAnsiTheme="majorHAnsi" w:cstheme="majorHAnsi"/>
          <w:sz w:val="21"/>
          <w:szCs w:val="21"/>
        </w:rPr>
      </w:pPr>
      <w:r w:rsidRPr="0029786D">
        <w:rPr>
          <w:rFonts w:asciiTheme="majorHAnsi" w:hAnsiTheme="majorHAnsi" w:cstheme="majorHAnsi"/>
          <w:sz w:val="21"/>
          <w:szCs w:val="21"/>
        </w:rPr>
        <w:t xml:space="preserve">zwiększenie mocy zainstalowanej elektrycznej </w:t>
      </w:r>
      <w:proofErr w:type="spellStart"/>
      <w:r w:rsidRPr="0029786D">
        <w:rPr>
          <w:rFonts w:asciiTheme="majorHAnsi" w:hAnsiTheme="majorHAnsi" w:cstheme="majorHAnsi"/>
          <w:i/>
          <w:iCs/>
          <w:sz w:val="21"/>
          <w:szCs w:val="21"/>
        </w:rPr>
        <w:t>Mikroinstalacji</w:t>
      </w:r>
      <w:proofErr w:type="spellEnd"/>
      <w:r w:rsidRPr="0029786D">
        <w:rPr>
          <w:rFonts w:asciiTheme="majorHAnsi" w:hAnsiTheme="majorHAnsi" w:cstheme="majorHAnsi"/>
          <w:sz w:val="21"/>
          <w:szCs w:val="21"/>
        </w:rPr>
        <w:t xml:space="preserve"> powyżej wartości mocy przyłączeniowej wymaga złożenia przez Prosumenta wniosku o określenie warunków przyłączenia oraz zawarcia nowej umowy o przyłączenie </w:t>
      </w:r>
      <w:proofErr w:type="spellStart"/>
      <w:r w:rsidRPr="0029786D">
        <w:rPr>
          <w:rFonts w:asciiTheme="majorHAnsi" w:hAnsiTheme="majorHAnsi" w:cstheme="majorHAnsi"/>
          <w:i/>
          <w:iCs/>
          <w:sz w:val="21"/>
          <w:szCs w:val="21"/>
        </w:rPr>
        <w:t>Mikroinstalacji</w:t>
      </w:r>
      <w:proofErr w:type="spellEnd"/>
      <w:r w:rsidRPr="0029786D">
        <w:rPr>
          <w:rFonts w:asciiTheme="majorHAnsi" w:hAnsiTheme="majorHAnsi" w:cstheme="majorHAnsi"/>
          <w:sz w:val="21"/>
          <w:szCs w:val="21"/>
        </w:rPr>
        <w:t xml:space="preserve"> do sieci, z zastrzeżeniem</w:t>
      </w:r>
      <w:r w:rsidR="0026696F" w:rsidRPr="0029786D">
        <w:rPr>
          <w:rFonts w:asciiTheme="majorHAnsi" w:hAnsiTheme="majorHAnsi" w:cstheme="majorHAnsi"/>
          <w:sz w:val="21"/>
          <w:szCs w:val="21"/>
        </w:rPr>
        <w:t xml:space="preserve"> pkt 3</w:t>
      </w:r>
      <w:r w:rsidRPr="0029786D">
        <w:rPr>
          <w:rFonts w:asciiTheme="majorHAnsi" w:hAnsiTheme="majorHAnsi" w:cstheme="majorHAnsi"/>
          <w:sz w:val="21"/>
          <w:szCs w:val="21"/>
        </w:rPr>
        <w:t xml:space="preserve"> poniżej; </w:t>
      </w:r>
    </w:p>
    <w:p w14:paraId="1BEC2189" w14:textId="77777777" w:rsidR="007D39BD" w:rsidRPr="0029786D" w:rsidRDefault="007D39BD" w:rsidP="0029786D">
      <w:pPr>
        <w:pStyle w:val="Akapitzlist"/>
        <w:numPr>
          <w:ilvl w:val="0"/>
          <w:numId w:val="26"/>
        </w:numPr>
        <w:pBdr>
          <w:top w:val="nil"/>
          <w:left w:val="nil"/>
          <w:bottom w:val="nil"/>
          <w:right w:val="nil"/>
          <w:between w:val="nil"/>
        </w:pBdr>
        <w:tabs>
          <w:tab w:val="left" w:pos="284"/>
        </w:tabs>
        <w:spacing w:line="280" w:lineRule="atLeast"/>
        <w:ind w:leftChars="0" w:right="-108" w:firstLineChars="0"/>
        <w:jc w:val="both"/>
        <w:rPr>
          <w:rFonts w:asciiTheme="majorHAnsi" w:hAnsiTheme="majorHAnsi" w:cstheme="majorHAnsi"/>
          <w:sz w:val="21"/>
          <w:szCs w:val="21"/>
        </w:rPr>
      </w:pPr>
      <w:r w:rsidRPr="0029786D">
        <w:rPr>
          <w:rFonts w:asciiTheme="majorHAnsi" w:hAnsiTheme="majorHAnsi" w:cstheme="majorHAnsi"/>
          <w:sz w:val="21"/>
          <w:szCs w:val="21"/>
        </w:rPr>
        <w:t xml:space="preserve">zwiększenie mocy zainstalowanej elektrycznej dotychczasowej </w:t>
      </w:r>
      <w:proofErr w:type="spellStart"/>
      <w:r w:rsidRPr="0029786D">
        <w:rPr>
          <w:rFonts w:asciiTheme="majorHAnsi" w:hAnsiTheme="majorHAnsi" w:cstheme="majorHAnsi"/>
          <w:i/>
          <w:iCs/>
          <w:sz w:val="21"/>
          <w:szCs w:val="21"/>
        </w:rPr>
        <w:t>Mikroinstalacji</w:t>
      </w:r>
      <w:proofErr w:type="spellEnd"/>
      <w:r w:rsidRPr="0029786D">
        <w:rPr>
          <w:rFonts w:asciiTheme="majorHAnsi" w:hAnsiTheme="majorHAnsi" w:cstheme="majorHAnsi"/>
          <w:sz w:val="21"/>
          <w:szCs w:val="21"/>
        </w:rPr>
        <w:t xml:space="preserve"> powyżej 40 kW wymaga złożenia przez </w:t>
      </w:r>
      <w:r w:rsidRPr="0029786D">
        <w:rPr>
          <w:rFonts w:asciiTheme="majorHAnsi" w:hAnsiTheme="majorHAnsi" w:cstheme="majorHAnsi"/>
          <w:i/>
          <w:iCs/>
          <w:sz w:val="21"/>
          <w:szCs w:val="21"/>
        </w:rPr>
        <w:t>Prosumenta</w:t>
      </w:r>
      <w:r w:rsidRPr="0029786D">
        <w:rPr>
          <w:rFonts w:asciiTheme="majorHAnsi" w:hAnsiTheme="majorHAnsi" w:cstheme="majorHAnsi"/>
          <w:sz w:val="21"/>
          <w:szCs w:val="21"/>
        </w:rPr>
        <w:t xml:space="preserve"> wniosku o określenie warunków przyłączenia oraz zawarcia i zrealizowania nowej umowy o przyłączenie do sieci, a także zawarcia nowej umowy o świadczenie usług dystrybucji dla instalacji niebędącej </w:t>
      </w:r>
      <w:proofErr w:type="spellStart"/>
      <w:r w:rsidRPr="0029786D">
        <w:rPr>
          <w:rFonts w:asciiTheme="majorHAnsi" w:hAnsiTheme="majorHAnsi" w:cstheme="majorHAnsi"/>
          <w:i/>
          <w:iCs/>
          <w:sz w:val="21"/>
          <w:szCs w:val="21"/>
        </w:rPr>
        <w:t>Mikroinstalacją</w:t>
      </w:r>
      <w:proofErr w:type="spellEnd"/>
      <w:r w:rsidRPr="0029786D">
        <w:rPr>
          <w:rFonts w:asciiTheme="majorHAnsi" w:hAnsiTheme="majorHAnsi" w:cstheme="majorHAnsi"/>
          <w:sz w:val="21"/>
          <w:szCs w:val="21"/>
        </w:rPr>
        <w:t xml:space="preserve">; </w:t>
      </w:r>
    </w:p>
    <w:p w14:paraId="4CCF3579" w14:textId="77777777" w:rsidR="007D39BD" w:rsidRPr="0029786D" w:rsidRDefault="007D39BD" w:rsidP="0029786D">
      <w:pPr>
        <w:pStyle w:val="Akapitzlist"/>
        <w:numPr>
          <w:ilvl w:val="0"/>
          <w:numId w:val="26"/>
        </w:numPr>
        <w:pBdr>
          <w:top w:val="nil"/>
          <w:left w:val="nil"/>
          <w:bottom w:val="nil"/>
          <w:right w:val="nil"/>
          <w:between w:val="nil"/>
        </w:pBdr>
        <w:tabs>
          <w:tab w:val="left" w:pos="284"/>
        </w:tabs>
        <w:spacing w:line="280" w:lineRule="atLeast"/>
        <w:ind w:leftChars="0" w:right="-108" w:firstLineChars="0"/>
        <w:jc w:val="both"/>
        <w:rPr>
          <w:rFonts w:asciiTheme="majorHAnsi" w:hAnsiTheme="majorHAnsi" w:cstheme="majorHAnsi"/>
          <w:sz w:val="21"/>
          <w:szCs w:val="21"/>
        </w:rPr>
      </w:pPr>
      <w:r w:rsidRPr="0029786D">
        <w:rPr>
          <w:rFonts w:asciiTheme="majorHAnsi" w:hAnsiTheme="majorHAnsi" w:cstheme="majorHAnsi"/>
          <w:sz w:val="21"/>
          <w:szCs w:val="21"/>
        </w:rPr>
        <w:t xml:space="preserve">zmiana rodzaju odnawialnego źródła energii użytego w </w:t>
      </w:r>
      <w:proofErr w:type="spellStart"/>
      <w:r w:rsidRPr="0029786D">
        <w:rPr>
          <w:rFonts w:asciiTheme="majorHAnsi" w:hAnsiTheme="majorHAnsi" w:cstheme="majorHAnsi"/>
          <w:i/>
          <w:iCs/>
          <w:sz w:val="21"/>
          <w:szCs w:val="21"/>
        </w:rPr>
        <w:t>Mikroinstalacji</w:t>
      </w:r>
      <w:proofErr w:type="spellEnd"/>
      <w:r w:rsidRPr="0029786D">
        <w:rPr>
          <w:rFonts w:asciiTheme="majorHAnsi" w:hAnsiTheme="majorHAnsi" w:cstheme="majorHAnsi"/>
          <w:sz w:val="21"/>
          <w:szCs w:val="21"/>
        </w:rPr>
        <w:t xml:space="preserve"> lub jej mocy zainstalowanej elektrycznej może być związana z koniecznością dostosowania sieci, urządzeń lub instalacji elektroenergetycznych (w tym Układu pomiarowo-rozliczeniowego). </w:t>
      </w:r>
    </w:p>
    <w:p w14:paraId="44433F58" w14:textId="4E9B4A31" w:rsidR="007D39BD" w:rsidRPr="0029786D" w:rsidRDefault="007D39BD" w:rsidP="0029786D">
      <w:pPr>
        <w:pStyle w:val="Akapitzlist"/>
        <w:numPr>
          <w:ilvl w:val="0"/>
          <w:numId w:val="17"/>
        </w:numPr>
        <w:pBdr>
          <w:top w:val="nil"/>
          <w:left w:val="nil"/>
          <w:bottom w:val="nil"/>
          <w:right w:val="nil"/>
          <w:between w:val="nil"/>
        </w:pBdr>
        <w:tabs>
          <w:tab w:val="left" w:pos="284"/>
        </w:tabs>
        <w:spacing w:line="280" w:lineRule="atLeast"/>
        <w:ind w:leftChars="0" w:left="284" w:right="-108" w:firstLineChars="0" w:hanging="284"/>
        <w:jc w:val="both"/>
        <w:rPr>
          <w:rFonts w:asciiTheme="majorHAnsi" w:hAnsiTheme="majorHAnsi" w:cstheme="majorHAnsi"/>
          <w:sz w:val="21"/>
          <w:szCs w:val="21"/>
        </w:rPr>
      </w:pPr>
      <w:r w:rsidRPr="0029786D">
        <w:rPr>
          <w:rFonts w:asciiTheme="majorHAnsi" w:hAnsiTheme="majorHAnsi" w:cstheme="majorHAnsi"/>
          <w:sz w:val="21"/>
          <w:szCs w:val="21"/>
        </w:rPr>
        <w:t>Zgodnie z art. 7a ust.</w:t>
      </w:r>
      <w:r w:rsidR="001D21D6" w:rsidRPr="0029786D">
        <w:rPr>
          <w:rFonts w:asciiTheme="majorHAnsi" w:hAnsiTheme="majorHAnsi" w:cstheme="majorHAnsi"/>
          <w:sz w:val="21"/>
          <w:szCs w:val="21"/>
        </w:rPr>
        <w:t xml:space="preserve"> </w:t>
      </w:r>
      <w:r w:rsidRPr="0029786D">
        <w:rPr>
          <w:rFonts w:asciiTheme="majorHAnsi" w:hAnsiTheme="majorHAnsi" w:cstheme="majorHAnsi"/>
          <w:sz w:val="21"/>
          <w:szCs w:val="21"/>
        </w:rPr>
        <w:t xml:space="preserve">1 </w:t>
      </w:r>
      <w:r w:rsidR="001D21D6" w:rsidRPr="0029786D">
        <w:rPr>
          <w:rFonts w:asciiTheme="majorHAnsi" w:hAnsiTheme="majorHAnsi" w:cstheme="majorHAnsi"/>
          <w:sz w:val="21"/>
          <w:szCs w:val="21"/>
        </w:rPr>
        <w:t>U</w:t>
      </w:r>
      <w:r w:rsidRPr="0029786D">
        <w:rPr>
          <w:rFonts w:asciiTheme="majorHAnsi" w:hAnsiTheme="majorHAnsi" w:cstheme="majorHAnsi"/>
          <w:sz w:val="21"/>
          <w:szCs w:val="21"/>
        </w:rPr>
        <w:t xml:space="preserve">stawy Pe, </w:t>
      </w:r>
      <w:proofErr w:type="spellStart"/>
      <w:r w:rsidRPr="0029786D">
        <w:rPr>
          <w:rFonts w:asciiTheme="majorHAnsi" w:hAnsiTheme="majorHAnsi" w:cstheme="majorHAnsi"/>
          <w:i/>
          <w:iCs/>
          <w:sz w:val="21"/>
          <w:szCs w:val="21"/>
        </w:rPr>
        <w:t>Mikroinstalacja</w:t>
      </w:r>
      <w:proofErr w:type="spellEnd"/>
      <w:r w:rsidRPr="0029786D">
        <w:rPr>
          <w:rFonts w:asciiTheme="majorHAnsi" w:hAnsiTheme="majorHAnsi" w:cstheme="majorHAnsi"/>
          <w:sz w:val="21"/>
          <w:szCs w:val="21"/>
        </w:rPr>
        <w:t xml:space="preserve"> powinna spełniać wymagania techniczne i eksploatacyjne zapewniające: </w:t>
      </w:r>
    </w:p>
    <w:p w14:paraId="62E1EB62" w14:textId="2E683E77" w:rsidR="007D39BD" w:rsidRPr="0029786D" w:rsidRDefault="007D39BD" w:rsidP="0029786D">
      <w:pPr>
        <w:pStyle w:val="Akapitzlist"/>
        <w:numPr>
          <w:ilvl w:val="0"/>
          <w:numId w:val="27"/>
        </w:numPr>
        <w:pBdr>
          <w:top w:val="nil"/>
          <w:left w:val="nil"/>
          <w:bottom w:val="nil"/>
          <w:right w:val="nil"/>
          <w:between w:val="nil"/>
        </w:pBdr>
        <w:tabs>
          <w:tab w:val="left" w:pos="284"/>
        </w:tabs>
        <w:spacing w:line="280" w:lineRule="atLeast"/>
        <w:ind w:leftChars="0" w:right="-108" w:firstLineChars="0"/>
        <w:jc w:val="both"/>
        <w:rPr>
          <w:rFonts w:asciiTheme="majorHAnsi" w:hAnsiTheme="majorHAnsi" w:cstheme="majorHAnsi"/>
          <w:sz w:val="21"/>
          <w:szCs w:val="21"/>
        </w:rPr>
      </w:pPr>
      <w:r w:rsidRPr="0029786D">
        <w:rPr>
          <w:rFonts w:asciiTheme="majorHAnsi" w:hAnsiTheme="majorHAnsi" w:cstheme="majorHAnsi"/>
          <w:sz w:val="21"/>
          <w:szCs w:val="21"/>
        </w:rPr>
        <w:t xml:space="preserve">bezpieczeństwo funkcjonowania systemu elektroenergetycznego; </w:t>
      </w:r>
    </w:p>
    <w:p w14:paraId="100FF555" w14:textId="77777777" w:rsidR="007D39BD" w:rsidRPr="0029786D" w:rsidRDefault="007D39BD" w:rsidP="0029786D">
      <w:pPr>
        <w:pStyle w:val="Akapitzlist"/>
        <w:numPr>
          <w:ilvl w:val="0"/>
          <w:numId w:val="27"/>
        </w:numPr>
        <w:pBdr>
          <w:top w:val="nil"/>
          <w:left w:val="nil"/>
          <w:bottom w:val="nil"/>
          <w:right w:val="nil"/>
          <w:between w:val="nil"/>
        </w:pBdr>
        <w:tabs>
          <w:tab w:val="left" w:pos="284"/>
        </w:tabs>
        <w:spacing w:line="280" w:lineRule="atLeast"/>
        <w:ind w:leftChars="0" w:right="-108" w:firstLineChars="0"/>
        <w:jc w:val="both"/>
        <w:rPr>
          <w:rFonts w:asciiTheme="majorHAnsi" w:hAnsiTheme="majorHAnsi" w:cstheme="majorHAnsi"/>
          <w:sz w:val="21"/>
          <w:szCs w:val="21"/>
        </w:rPr>
      </w:pPr>
      <w:r w:rsidRPr="0029786D">
        <w:rPr>
          <w:rFonts w:asciiTheme="majorHAnsi" w:hAnsiTheme="majorHAnsi" w:cstheme="majorHAnsi"/>
          <w:sz w:val="21"/>
          <w:szCs w:val="21"/>
        </w:rPr>
        <w:t xml:space="preserve">zabezpieczenie systemu elektroenergetycznego przed uszkodzeniami spowodowanymi niewłaściwą pracą przyłączonych urządzeń, instalacji i sieci; </w:t>
      </w:r>
    </w:p>
    <w:p w14:paraId="4F43727A" w14:textId="77777777" w:rsidR="007D39BD" w:rsidRPr="0029786D" w:rsidRDefault="007D39BD" w:rsidP="0029786D">
      <w:pPr>
        <w:pStyle w:val="Akapitzlist"/>
        <w:numPr>
          <w:ilvl w:val="0"/>
          <w:numId w:val="27"/>
        </w:numPr>
        <w:pBdr>
          <w:top w:val="nil"/>
          <w:left w:val="nil"/>
          <w:bottom w:val="nil"/>
          <w:right w:val="nil"/>
          <w:between w:val="nil"/>
        </w:pBdr>
        <w:tabs>
          <w:tab w:val="left" w:pos="284"/>
        </w:tabs>
        <w:spacing w:line="280" w:lineRule="atLeast"/>
        <w:ind w:leftChars="0" w:right="-108" w:firstLineChars="0"/>
        <w:jc w:val="both"/>
        <w:rPr>
          <w:rFonts w:asciiTheme="majorHAnsi" w:hAnsiTheme="majorHAnsi" w:cstheme="majorHAnsi"/>
          <w:sz w:val="21"/>
          <w:szCs w:val="21"/>
        </w:rPr>
      </w:pPr>
      <w:r w:rsidRPr="0029786D">
        <w:rPr>
          <w:rFonts w:asciiTheme="majorHAnsi" w:hAnsiTheme="majorHAnsi" w:cstheme="majorHAnsi"/>
          <w:sz w:val="21"/>
          <w:szCs w:val="21"/>
        </w:rPr>
        <w:t>zabezpieczenie przyłączonych urządzeń, instalacji i sieci przed uszkodzeniami w przypadku awarii lub wprowadzenia ograniczeń w poborze lub dostarczaniu energii elektrycznej;</w:t>
      </w:r>
    </w:p>
    <w:p w14:paraId="698B9FCA" w14:textId="21BCBBA4" w:rsidR="007D39BD" w:rsidRPr="0029786D" w:rsidRDefault="007D39BD" w:rsidP="0029786D">
      <w:pPr>
        <w:pStyle w:val="Akapitzlist"/>
        <w:numPr>
          <w:ilvl w:val="0"/>
          <w:numId w:val="27"/>
        </w:numPr>
        <w:pBdr>
          <w:top w:val="nil"/>
          <w:left w:val="nil"/>
          <w:bottom w:val="nil"/>
          <w:right w:val="nil"/>
          <w:between w:val="nil"/>
        </w:pBdr>
        <w:tabs>
          <w:tab w:val="left" w:pos="284"/>
        </w:tabs>
        <w:spacing w:line="280" w:lineRule="atLeast"/>
        <w:ind w:leftChars="0" w:right="-108" w:firstLineChars="0"/>
        <w:jc w:val="both"/>
        <w:rPr>
          <w:rFonts w:asciiTheme="majorHAnsi" w:hAnsiTheme="majorHAnsi" w:cstheme="majorHAnsi"/>
          <w:sz w:val="21"/>
          <w:szCs w:val="21"/>
        </w:rPr>
      </w:pPr>
      <w:r w:rsidRPr="0029786D">
        <w:rPr>
          <w:rFonts w:asciiTheme="majorHAnsi" w:hAnsiTheme="majorHAnsi" w:cstheme="majorHAnsi"/>
          <w:sz w:val="21"/>
          <w:szCs w:val="21"/>
        </w:rPr>
        <w:t>dotrzymanie w miejscu przyłączenia urządzeń, instalacji i sieci parametrów jakościowych energii elektrycznej</w:t>
      </w:r>
      <w:r w:rsidR="0026405B">
        <w:rPr>
          <w:rFonts w:asciiTheme="majorHAnsi" w:hAnsiTheme="majorHAnsi" w:cstheme="majorHAnsi"/>
          <w:sz w:val="21"/>
          <w:szCs w:val="21"/>
        </w:rPr>
        <w:t>;</w:t>
      </w:r>
    </w:p>
    <w:p w14:paraId="2C7DF0AF" w14:textId="77777777" w:rsidR="007D39BD" w:rsidRPr="0029786D" w:rsidRDefault="007D39BD" w:rsidP="0029786D">
      <w:pPr>
        <w:pStyle w:val="Akapitzlist"/>
        <w:numPr>
          <w:ilvl w:val="0"/>
          <w:numId w:val="27"/>
        </w:numPr>
        <w:pBdr>
          <w:top w:val="nil"/>
          <w:left w:val="nil"/>
          <w:bottom w:val="nil"/>
          <w:right w:val="nil"/>
          <w:between w:val="nil"/>
        </w:pBdr>
        <w:tabs>
          <w:tab w:val="left" w:pos="284"/>
        </w:tabs>
        <w:spacing w:line="280" w:lineRule="atLeast"/>
        <w:ind w:leftChars="0" w:right="-108" w:firstLineChars="0"/>
        <w:jc w:val="both"/>
        <w:rPr>
          <w:rFonts w:asciiTheme="majorHAnsi" w:hAnsiTheme="majorHAnsi" w:cstheme="majorHAnsi"/>
          <w:sz w:val="21"/>
          <w:szCs w:val="21"/>
        </w:rPr>
      </w:pPr>
      <w:r w:rsidRPr="0029786D">
        <w:rPr>
          <w:rFonts w:asciiTheme="majorHAnsi" w:hAnsiTheme="majorHAnsi" w:cstheme="majorHAnsi"/>
          <w:sz w:val="21"/>
          <w:szCs w:val="21"/>
        </w:rPr>
        <w:t>spełnianie wymagań w zakresie ochrony środowiska, określonych w odrębnych przepisach;</w:t>
      </w:r>
    </w:p>
    <w:p w14:paraId="76873D6A" w14:textId="77777777" w:rsidR="007D39BD" w:rsidRPr="0029786D" w:rsidRDefault="007D39BD" w:rsidP="0029786D">
      <w:pPr>
        <w:pStyle w:val="Akapitzlist"/>
        <w:numPr>
          <w:ilvl w:val="0"/>
          <w:numId w:val="27"/>
        </w:numPr>
        <w:pBdr>
          <w:top w:val="nil"/>
          <w:left w:val="nil"/>
          <w:bottom w:val="nil"/>
          <w:right w:val="nil"/>
          <w:between w:val="nil"/>
        </w:pBdr>
        <w:tabs>
          <w:tab w:val="left" w:pos="284"/>
        </w:tabs>
        <w:spacing w:line="280" w:lineRule="atLeast"/>
        <w:ind w:leftChars="0" w:right="-108" w:firstLineChars="0"/>
        <w:jc w:val="both"/>
        <w:rPr>
          <w:rFonts w:asciiTheme="majorHAnsi" w:hAnsiTheme="majorHAnsi" w:cstheme="majorHAnsi"/>
          <w:sz w:val="21"/>
          <w:szCs w:val="21"/>
        </w:rPr>
      </w:pPr>
      <w:r w:rsidRPr="0029786D">
        <w:rPr>
          <w:rFonts w:asciiTheme="majorHAnsi" w:hAnsiTheme="majorHAnsi" w:cstheme="majorHAnsi"/>
          <w:sz w:val="21"/>
          <w:szCs w:val="21"/>
        </w:rPr>
        <w:t xml:space="preserve">możliwość dokonywania pomiarów wielkości i parametrów niezbędnych do prowadzenia ruchu sieci oraz rozliczeń za pobraną energię elektryczną. </w:t>
      </w:r>
    </w:p>
    <w:p w14:paraId="1AFD9A8B" w14:textId="77777777" w:rsidR="000B0DC1" w:rsidRPr="0029786D" w:rsidRDefault="007D39BD" w:rsidP="0029786D">
      <w:pPr>
        <w:pStyle w:val="Akapitzlist"/>
        <w:numPr>
          <w:ilvl w:val="0"/>
          <w:numId w:val="17"/>
        </w:numPr>
        <w:pBdr>
          <w:top w:val="nil"/>
          <w:left w:val="nil"/>
          <w:bottom w:val="nil"/>
          <w:right w:val="nil"/>
          <w:between w:val="nil"/>
        </w:pBdr>
        <w:tabs>
          <w:tab w:val="left" w:pos="284"/>
        </w:tabs>
        <w:spacing w:line="280" w:lineRule="atLeast"/>
        <w:ind w:leftChars="0" w:left="284" w:right="-108" w:firstLineChars="0" w:hanging="284"/>
        <w:jc w:val="both"/>
        <w:rPr>
          <w:rFonts w:asciiTheme="majorHAnsi" w:hAnsiTheme="majorHAnsi" w:cstheme="majorHAnsi"/>
          <w:sz w:val="21"/>
          <w:szCs w:val="21"/>
        </w:rPr>
      </w:pPr>
      <w:r w:rsidRPr="0029786D">
        <w:rPr>
          <w:rFonts w:asciiTheme="majorHAnsi" w:hAnsiTheme="majorHAnsi" w:cstheme="majorHAnsi"/>
          <w:sz w:val="21"/>
          <w:szCs w:val="21"/>
        </w:rPr>
        <w:lastRenderedPageBreak/>
        <w:t xml:space="preserve">Zgodnie z art. 7a ust. 2 </w:t>
      </w:r>
      <w:r w:rsidR="001D21D6" w:rsidRPr="0029786D">
        <w:rPr>
          <w:rFonts w:asciiTheme="majorHAnsi" w:hAnsiTheme="majorHAnsi" w:cstheme="majorHAnsi"/>
          <w:sz w:val="21"/>
          <w:szCs w:val="21"/>
        </w:rPr>
        <w:t>U</w:t>
      </w:r>
      <w:r w:rsidRPr="0029786D">
        <w:rPr>
          <w:rFonts w:asciiTheme="majorHAnsi" w:hAnsiTheme="majorHAnsi" w:cstheme="majorHAnsi"/>
          <w:sz w:val="21"/>
          <w:szCs w:val="21"/>
        </w:rPr>
        <w:t xml:space="preserve">stawy Pe </w:t>
      </w:r>
      <w:proofErr w:type="spellStart"/>
      <w:r w:rsidRPr="0029786D">
        <w:rPr>
          <w:rFonts w:asciiTheme="majorHAnsi" w:hAnsiTheme="majorHAnsi" w:cstheme="majorHAnsi"/>
          <w:i/>
          <w:iCs/>
          <w:sz w:val="21"/>
          <w:szCs w:val="21"/>
        </w:rPr>
        <w:t>Mikroinstalacja</w:t>
      </w:r>
      <w:proofErr w:type="spellEnd"/>
      <w:r w:rsidRPr="0029786D">
        <w:rPr>
          <w:rFonts w:asciiTheme="majorHAnsi" w:hAnsiTheme="majorHAnsi" w:cstheme="majorHAnsi"/>
          <w:sz w:val="21"/>
          <w:szCs w:val="21"/>
        </w:rPr>
        <w:t xml:space="preserve"> musi spełniać także wymagania określone w odrębnych przepisach, w szczególności: przepisach prawa budowlanego, o ochronie przeciwporażeniowej, o ochronie przeciwpożarowej, o systemie oceny zgodności oraz w przepisach dotyczących technologii wytwarzania energii elektrycznej.</w:t>
      </w:r>
    </w:p>
    <w:p w14:paraId="2665F731" w14:textId="6F2E4135" w:rsidR="000B0DC1" w:rsidRPr="0029786D" w:rsidRDefault="000B0DC1" w:rsidP="0029786D">
      <w:pPr>
        <w:pStyle w:val="Akapitzlist"/>
        <w:numPr>
          <w:ilvl w:val="0"/>
          <w:numId w:val="17"/>
        </w:numPr>
        <w:pBdr>
          <w:top w:val="nil"/>
          <w:left w:val="nil"/>
          <w:bottom w:val="nil"/>
          <w:right w:val="nil"/>
          <w:between w:val="nil"/>
        </w:pBdr>
        <w:tabs>
          <w:tab w:val="left" w:pos="284"/>
        </w:tabs>
        <w:spacing w:line="280" w:lineRule="atLeast"/>
        <w:ind w:leftChars="0" w:left="284" w:right="-108" w:firstLineChars="0" w:hanging="284"/>
        <w:jc w:val="both"/>
        <w:rPr>
          <w:rFonts w:asciiTheme="majorHAnsi" w:hAnsiTheme="majorHAnsi" w:cstheme="majorHAnsi"/>
          <w:sz w:val="21"/>
          <w:szCs w:val="21"/>
        </w:rPr>
      </w:pPr>
      <w:r w:rsidRPr="0029786D">
        <w:rPr>
          <w:rFonts w:asciiTheme="majorHAnsi" w:hAnsiTheme="majorHAnsi" w:cstheme="majorHAnsi"/>
          <w:sz w:val="21"/>
          <w:szCs w:val="21"/>
        </w:rPr>
        <w:t>OSD może wstrzymać dostarczanie energii elektrycznej do</w:t>
      </w:r>
      <w:r w:rsidR="00B15EEA" w:rsidRPr="0029786D">
        <w:rPr>
          <w:rFonts w:asciiTheme="majorHAnsi" w:hAnsiTheme="majorHAnsi" w:cstheme="majorHAnsi"/>
          <w:sz w:val="21"/>
          <w:szCs w:val="21"/>
        </w:rPr>
        <w:t xml:space="preserve"> </w:t>
      </w:r>
      <w:r w:rsidRPr="0029786D">
        <w:rPr>
          <w:rFonts w:asciiTheme="majorHAnsi" w:hAnsiTheme="majorHAnsi" w:cstheme="majorHAnsi"/>
          <w:sz w:val="21"/>
          <w:szCs w:val="21"/>
        </w:rPr>
        <w:t>danego PPE jeżeli:</w:t>
      </w:r>
    </w:p>
    <w:p w14:paraId="3C675C38" w14:textId="60773EBE" w:rsidR="0019499B" w:rsidRPr="0029786D" w:rsidRDefault="000B0DC1" w:rsidP="0029786D">
      <w:pPr>
        <w:pStyle w:val="Akapitzlist"/>
        <w:numPr>
          <w:ilvl w:val="4"/>
          <w:numId w:val="13"/>
        </w:numPr>
        <w:pBdr>
          <w:top w:val="nil"/>
          <w:left w:val="nil"/>
          <w:bottom w:val="nil"/>
          <w:right w:val="nil"/>
          <w:between w:val="nil"/>
        </w:pBdr>
        <w:tabs>
          <w:tab w:val="left" w:pos="284"/>
          <w:tab w:val="left" w:pos="567"/>
        </w:tabs>
        <w:spacing w:line="280" w:lineRule="atLeast"/>
        <w:ind w:leftChars="0" w:left="709" w:firstLineChars="0" w:hanging="283"/>
        <w:jc w:val="both"/>
        <w:rPr>
          <w:rFonts w:asciiTheme="majorHAnsi" w:hAnsiTheme="majorHAnsi" w:cstheme="majorHAnsi"/>
          <w:sz w:val="21"/>
          <w:szCs w:val="21"/>
        </w:rPr>
      </w:pPr>
      <w:r w:rsidRPr="0029786D">
        <w:rPr>
          <w:rFonts w:asciiTheme="majorHAnsi" w:hAnsiTheme="majorHAnsi" w:cstheme="majorHAnsi"/>
          <w:sz w:val="21"/>
          <w:szCs w:val="21"/>
        </w:rPr>
        <w:t>W wyniku przeprowadzonej kontroli stwierdzono, że instalacja stwarza bezpośrednie zagrożenie dla życia, zdrowia lub środowiska</w:t>
      </w:r>
      <w:r w:rsidR="0026405B">
        <w:rPr>
          <w:rFonts w:asciiTheme="majorHAnsi" w:hAnsiTheme="majorHAnsi" w:cstheme="majorHAnsi"/>
          <w:sz w:val="21"/>
          <w:szCs w:val="21"/>
        </w:rPr>
        <w:t>,</w:t>
      </w:r>
    </w:p>
    <w:p w14:paraId="22C17414" w14:textId="46E438E4" w:rsidR="000B0DC1" w:rsidRPr="0029786D" w:rsidRDefault="000B0DC1" w:rsidP="0029786D">
      <w:pPr>
        <w:pStyle w:val="Akapitzlist"/>
        <w:numPr>
          <w:ilvl w:val="4"/>
          <w:numId w:val="13"/>
        </w:numPr>
        <w:pBdr>
          <w:top w:val="nil"/>
          <w:left w:val="nil"/>
          <w:bottom w:val="nil"/>
          <w:right w:val="nil"/>
          <w:between w:val="nil"/>
        </w:pBdr>
        <w:tabs>
          <w:tab w:val="left" w:pos="284"/>
          <w:tab w:val="left" w:pos="567"/>
        </w:tabs>
        <w:spacing w:line="280" w:lineRule="atLeast"/>
        <w:ind w:leftChars="0" w:left="709" w:firstLineChars="0" w:hanging="283"/>
        <w:jc w:val="both"/>
        <w:rPr>
          <w:rFonts w:asciiTheme="majorHAnsi" w:hAnsiTheme="majorHAnsi" w:cstheme="majorHAnsi"/>
          <w:sz w:val="21"/>
          <w:szCs w:val="21"/>
        </w:rPr>
      </w:pPr>
      <w:r w:rsidRPr="0029786D">
        <w:rPr>
          <w:rFonts w:asciiTheme="majorHAnsi" w:hAnsiTheme="majorHAnsi" w:cstheme="majorHAnsi"/>
          <w:sz w:val="21"/>
          <w:szCs w:val="21"/>
        </w:rPr>
        <w:t>W wyniku przeprowadzonej kontroli stwierdzono, że nastąpił nielegalny pobór energii elektrycznej.</w:t>
      </w:r>
    </w:p>
    <w:p w14:paraId="728EDE9B" w14:textId="77777777" w:rsidR="000B0DC1" w:rsidRPr="0029786D" w:rsidRDefault="000B0DC1" w:rsidP="0029786D">
      <w:pPr>
        <w:pBdr>
          <w:top w:val="nil"/>
          <w:left w:val="nil"/>
          <w:bottom w:val="nil"/>
          <w:right w:val="nil"/>
          <w:between w:val="nil"/>
        </w:pBdr>
        <w:tabs>
          <w:tab w:val="left" w:pos="284"/>
          <w:tab w:val="left" w:pos="567"/>
        </w:tabs>
        <w:spacing w:line="280" w:lineRule="atLeast"/>
        <w:ind w:leftChars="0" w:left="284" w:firstLineChars="0" w:firstLine="0"/>
        <w:jc w:val="both"/>
        <w:rPr>
          <w:rFonts w:asciiTheme="majorHAnsi" w:hAnsiTheme="majorHAnsi" w:cstheme="majorHAnsi"/>
          <w:sz w:val="21"/>
          <w:szCs w:val="21"/>
        </w:rPr>
      </w:pPr>
      <w:r w:rsidRPr="0029786D">
        <w:rPr>
          <w:rFonts w:asciiTheme="majorHAnsi" w:hAnsiTheme="majorHAnsi" w:cstheme="majorHAnsi"/>
          <w:sz w:val="21"/>
          <w:szCs w:val="21"/>
        </w:rPr>
        <w:t xml:space="preserve">Kontrole przeprowadzane są przez upoważnionych przedstawicieli OSD w obecności </w:t>
      </w:r>
      <w:r w:rsidRPr="0029786D">
        <w:rPr>
          <w:rFonts w:asciiTheme="majorHAnsi" w:hAnsiTheme="majorHAnsi" w:cstheme="majorHAnsi"/>
          <w:b/>
          <w:bCs/>
          <w:sz w:val="21"/>
          <w:szCs w:val="21"/>
        </w:rPr>
        <w:t>Zamawiającego</w:t>
      </w:r>
      <w:r w:rsidRPr="0029786D">
        <w:rPr>
          <w:rFonts w:asciiTheme="majorHAnsi" w:hAnsiTheme="majorHAnsi" w:cstheme="majorHAnsi"/>
          <w:sz w:val="21"/>
          <w:szCs w:val="21"/>
        </w:rPr>
        <w:t xml:space="preserve"> / </w:t>
      </w:r>
      <w:r w:rsidRPr="0029786D">
        <w:rPr>
          <w:rFonts w:asciiTheme="majorHAnsi" w:hAnsiTheme="majorHAnsi" w:cstheme="majorHAnsi"/>
          <w:b/>
          <w:bCs/>
          <w:sz w:val="21"/>
          <w:szCs w:val="21"/>
        </w:rPr>
        <w:t>Odbiorcy</w:t>
      </w:r>
      <w:r w:rsidRPr="0029786D">
        <w:rPr>
          <w:rFonts w:asciiTheme="majorHAnsi" w:hAnsiTheme="majorHAnsi" w:cstheme="majorHAnsi"/>
          <w:sz w:val="21"/>
          <w:szCs w:val="21"/>
        </w:rPr>
        <w:t xml:space="preserve"> (lub osoby umocowanej). Wznowienie dostaw energii elektrycznej następuje po ustaniu przyczyn uzasadniających wstrzymanie oraz uiszczeniu opłat wynikających z Taryfy OSD.</w:t>
      </w:r>
    </w:p>
    <w:p w14:paraId="000000C7" w14:textId="77777777" w:rsidR="00776931" w:rsidRPr="0029786D" w:rsidRDefault="00776931" w:rsidP="0029786D">
      <w:pPr>
        <w:pBdr>
          <w:top w:val="nil"/>
          <w:left w:val="nil"/>
          <w:bottom w:val="nil"/>
          <w:right w:val="nil"/>
          <w:between w:val="nil"/>
        </w:pBdr>
        <w:tabs>
          <w:tab w:val="left" w:pos="284"/>
        </w:tabs>
        <w:spacing w:line="280" w:lineRule="atLeast"/>
        <w:ind w:left="0" w:hanging="2"/>
        <w:jc w:val="center"/>
        <w:rPr>
          <w:rFonts w:asciiTheme="majorHAnsi" w:hAnsiTheme="majorHAnsi" w:cstheme="majorHAnsi"/>
          <w:sz w:val="21"/>
          <w:szCs w:val="21"/>
        </w:rPr>
      </w:pPr>
    </w:p>
    <w:p w14:paraId="000000C8" w14:textId="6D93433A" w:rsidR="00776931" w:rsidRPr="0029786D" w:rsidRDefault="00132DC3" w:rsidP="0029786D">
      <w:pPr>
        <w:pBdr>
          <w:top w:val="nil"/>
          <w:left w:val="nil"/>
          <w:bottom w:val="nil"/>
          <w:right w:val="nil"/>
          <w:between w:val="nil"/>
        </w:pBdr>
        <w:tabs>
          <w:tab w:val="left" w:pos="284"/>
        </w:tabs>
        <w:spacing w:line="280" w:lineRule="atLeast"/>
        <w:ind w:left="0" w:hanging="2"/>
        <w:jc w:val="center"/>
        <w:rPr>
          <w:rFonts w:asciiTheme="majorHAnsi" w:hAnsiTheme="majorHAnsi" w:cstheme="majorHAnsi"/>
          <w:color w:val="000000"/>
          <w:sz w:val="21"/>
          <w:szCs w:val="21"/>
        </w:rPr>
      </w:pPr>
      <w:r w:rsidRPr="0029786D">
        <w:rPr>
          <w:rFonts w:asciiTheme="majorHAnsi" w:hAnsiTheme="majorHAnsi" w:cstheme="majorHAnsi"/>
          <w:b/>
          <w:color w:val="000000"/>
          <w:sz w:val="21"/>
          <w:szCs w:val="21"/>
        </w:rPr>
        <w:t>Rozwiązanie</w:t>
      </w:r>
      <w:r w:rsidR="00F555EC" w:rsidRPr="0029786D">
        <w:rPr>
          <w:rFonts w:asciiTheme="majorHAnsi" w:hAnsiTheme="majorHAnsi" w:cstheme="majorHAnsi"/>
          <w:b/>
          <w:color w:val="000000"/>
          <w:sz w:val="21"/>
          <w:szCs w:val="21"/>
        </w:rPr>
        <w:t xml:space="preserve"> umowy / Odstąpienie od umowy</w:t>
      </w:r>
    </w:p>
    <w:p w14:paraId="000000C9" w14:textId="77777777" w:rsidR="00776931" w:rsidRPr="0029786D" w:rsidRDefault="00F555EC" w:rsidP="0029786D">
      <w:pPr>
        <w:pBdr>
          <w:top w:val="nil"/>
          <w:left w:val="nil"/>
          <w:bottom w:val="nil"/>
          <w:right w:val="nil"/>
          <w:between w:val="nil"/>
        </w:pBdr>
        <w:tabs>
          <w:tab w:val="left" w:pos="284"/>
        </w:tabs>
        <w:spacing w:line="280" w:lineRule="atLeast"/>
        <w:ind w:left="0" w:hanging="2"/>
        <w:jc w:val="center"/>
        <w:rPr>
          <w:rFonts w:asciiTheme="majorHAnsi" w:hAnsiTheme="majorHAnsi" w:cstheme="majorHAnsi"/>
          <w:color w:val="000000"/>
          <w:sz w:val="21"/>
          <w:szCs w:val="21"/>
        </w:rPr>
      </w:pPr>
      <w:r w:rsidRPr="0029786D">
        <w:rPr>
          <w:rFonts w:asciiTheme="majorHAnsi" w:hAnsiTheme="majorHAnsi" w:cstheme="majorHAnsi"/>
          <w:b/>
          <w:color w:val="000000"/>
          <w:sz w:val="21"/>
          <w:szCs w:val="21"/>
        </w:rPr>
        <w:t>§ 12</w:t>
      </w:r>
    </w:p>
    <w:p w14:paraId="5D0068B9" w14:textId="20F29D07" w:rsidR="000B0DC1" w:rsidRPr="0029786D" w:rsidRDefault="00132DC3" w:rsidP="0029786D">
      <w:pPr>
        <w:numPr>
          <w:ilvl w:val="4"/>
          <w:numId w:val="6"/>
        </w:numPr>
        <w:pBdr>
          <w:top w:val="nil"/>
          <w:left w:val="nil"/>
          <w:bottom w:val="nil"/>
          <w:right w:val="nil"/>
          <w:between w:val="nil"/>
        </w:pBdr>
        <w:tabs>
          <w:tab w:val="left" w:pos="284"/>
          <w:tab w:val="left" w:pos="567"/>
        </w:tabs>
        <w:spacing w:line="280" w:lineRule="atLeast"/>
        <w:ind w:left="271" w:hangingChars="130" w:hanging="273"/>
        <w:jc w:val="both"/>
        <w:rPr>
          <w:rFonts w:asciiTheme="majorHAnsi" w:hAnsiTheme="majorHAnsi" w:cstheme="majorHAnsi"/>
          <w:color w:val="000000"/>
          <w:sz w:val="21"/>
          <w:szCs w:val="21"/>
        </w:rPr>
      </w:pPr>
      <w:r w:rsidRPr="0029786D">
        <w:rPr>
          <w:rFonts w:asciiTheme="majorHAnsi" w:eastAsia="Times New Roman" w:hAnsiTheme="majorHAnsi" w:cstheme="majorHAnsi"/>
          <w:position w:val="0"/>
          <w:sz w:val="21"/>
          <w:szCs w:val="21"/>
          <w:lang w:eastAsia="pl-PL"/>
        </w:rPr>
        <w:t>Rozwiązanie, wypowiedzenie Umowy bądź złożenie oświadczenia o odstąpieniu od Umowy nie zwalnia Stron z obowiązku uregulowania wobec drugiej Strony wszelkich zobowiązań z niej wynikających</w:t>
      </w:r>
      <w:r w:rsidR="000B0DC1" w:rsidRPr="0029786D">
        <w:rPr>
          <w:rFonts w:asciiTheme="majorHAnsi" w:eastAsia="Times New Roman" w:hAnsiTheme="majorHAnsi" w:cstheme="majorHAnsi"/>
          <w:position w:val="0"/>
          <w:sz w:val="21"/>
          <w:szCs w:val="21"/>
          <w:lang w:eastAsia="pl-PL"/>
        </w:rPr>
        <w:t>.</w:t>
      </w:r>
    </w:p>
    <w:p w14:paraId="0EF95368" w14:textId="495A85A6" w:rsidR="005714DD" w:rsidRPr="0029786D" w:rsidRDefault="00F555EC" w:rsidP="0029786D">
      <w:pPr>
        <w:numPr>
          <w:ilvl w:val="4"/>
          <w:numId w:val="6"/>
        </w:numPr>
        <w:pBdr>
          <w:top w:val="nil"/>
          <w:left w:val="nil"/>
          <w:bottom w:val="nil"/>
          <w:right w:val="nil"/>
          <w:between w:val="nil"/>
        </w:pBdr>
        <w:tabs>
          <w:tab w:val="left" w:pos="284"/>
          <w:tab w:val="left" w:pos="567"/>
        </w:tabs>
        <w:spacing w:line="280" w:lineRule="atLeast"/>
        <w:ind w:left="271" w:hangingChars="130" w:hanging="27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Umowa może być </w:t>
      </w:r>
      <w:r w:rsidR="00B15EEA" w:rsidRPr="0029786D">
        <w:rPr>
          <w:rFonts w:asciiTheme="majorHAnsi" w:hAnsiTheme="majorHAnsi" w:cstheme="majorHAnsi"/>
          <w:sz w:val="21"/>
          <w:szCs w:val="21"/>
        </w:rPr>
        <w:t>wypowiedziana</w:t>
      </w:r>
      <w:r w:rsidR="00B15EEA" w:rsidRPr="0029786D">
        <w:rPr>
          <w:rFonts w:asciiTheme="majorHAnsi" w:hAnsiTheme="majorHAnsi" w:cstheme="majorHAnsi"/>
          <w:color w:val="00B0F0"/>
          <w:sz w:val="21"/>
          <w:szCs w:val="21"/>
        </w:rPr>
        <w:t xml:space="preserve"> </w:t>
      </w:r>
      <w:r w:rsidRPr="0029786D">
        <w:rPr>
          <w:rFonts w:asciiTheme="majorHAnsi" w:hAnsiTheme="majorHAnsi" w:cstheme="majorHAnsi"/>
          <w:color w:val="000000"/>
          <w:sz w:val="21"/>
          <w:szCs w:val="21"/>
        </w:rPr>
        <w:t xml:space="preserve">w trybie natychmiastowym w przypadku, </w:t>
      </w:r>
      <w:r w:rsidR="005714DD" w:rsidRPr="0029786D">
        <w:rPr>
          <w:rFonts w:asciiTheme="majorHAnsi" w:hAnsiTheme="majorHAnsi" w:cstheme="majorHAnsi"/>
          <w:color w:val="000000"/>
          <w:sz w:val="21"/>
          <w:szCs w:val="21"/>
        </w:rPr>
        <w:t>gdy:</w:t>
      </w:r>
    </w:p>
    <w:p w14:paraId="5872B1EB" w14:textId="04950E16" w:rsidR="005714DD" w:rsidRPr="0029786D" w:rsidRDefault="005714DD" w:rsidP="0029786D">
      <w:pPr>
        <w:numPr>
          <w:ilvl w:val="1"/>
          <w:numId w:val="33"/>
        </w:numPr>
        <w:tabs>
          <w:tab w:val="left" w:pos="284"/>
        </w:tabs>
        <w:suppressAutoHyphens w:val="0"/>
        <w:overflowPunct w:val="0"/>
        <w:autoSpaceDE w:val="0"/>
        <w:autoSpaceDN w:val="0"/>
        <w:adjustRightInd w:val="0"/>
        <w:spacing w:line="280" w:lineRule="atLeast"/>
        <w:ind w:leftChars="0" w:left="709" w:firstLineChars="0" w:hanging="425"/>
        <w:jc w:val="both"/>
        <w:textDirection w:val="lrTb"/>
        <w:textAlignment w:val="baseline"/>
        <w:outlineLvl w:val="9"/>
        <w:rPr>
          <w:rFonts w:asciiTheme="majorHAnsi" w:eastAsia="Times New Roman" w:hAnsiTheme="majorHAnsi" w:cstheme="majorHAnsi"/>
          <w:sz w:val="21"/>
          <w:szCs w:val="21"/>
          <w:lang w:eastAsia="pl-PL"/>
        </w:rPr>
      </w:pPr>
      <w:r w:rsidRPr="0029786D">
        <w:rPr>
          <w:rFonts w:asciiTheme="majorHAnsi" w:eastAsia="Times New Roman" w:hAnsiTheme="majorHAnsi" w:cstheme="majorHAnsi"/>
          <w:b/>
          <w:bCs/>
          <w:sz w:val="21"/>
          <w:szCs w:val="21"/>
          <w:lang w:eastAsia="pl-PL"/>
        </w:rPr>
        <w:t>Wykonawca</w:t>
      </w:r>
      <w:r w:rsidRPr="0029786D">
        <w:rPr>
          <w:rFonts w:asciiTheme="majorHAnsi" w:eastAsia="Times New Roman" w:hAnsiTheme="majorHAnsi" w:cstheme="majorHAnsi"/>
          <w:sz w:val="21"/>
          <w:szCs w:val="21"/>
          <w:lang w:eastAsia="pl-PL"/>
        </w:rPr>
        <w:t xml:space="preserve"> rażąco narusza postanowienia Umowy pomimo wezwania przez </w:t>
      </w:r>
      <w:r w:rsidRPr="0029786D">
        <w:rPr>
          <w:rFonts w:asciiTheme="majorHAnsi" w:eastAsia="Times New Roman" w:hAnsiTheme="majorHAnsi" w:cstheme="majorHAnsi"/>
          <w:b/>
          <w:bCs/>
          <w:sz w:val="21"/>
          <w:szCs w:val="21"/>
          <w:lang w:eastAsia="pl-PL"/>
        </w:rPr>
        <w:t>Zamawiającego</w:t>
      </w:r>
      <w:r w:rsidRPr="0029786D">
        <w:rPr>
          <w:rFonts w:asciiTheme="majorHAnsi" w:eastAsia="Times New Roman" w:hAnsiTheme="majorHAnsi" w:cstheme="majorHAnsi"/>
          <w:sz w:val="21"/>
          <w:szCs w:val="21"/>
          <w:lang w:eastAsia="pl-PL"/>
        </w:rPr>
        <w:t xml:space="preserve"> na piśmie lub w formie elektronicznej z wyznaczeniem </w:t>
      </w:r>
      <w:r w:rsidRPr="0029786D">
        <w:rPr>
          <w:rFonts w:asciiTheme="majorHAnsi" w:eastAsia="Times New Roman" w:hAnsiTheme="majorHAnsi" w:cstheme="majorHAnsi"/>
          <w:b/>
          <w:bCs/>
          <w:sz w:val="21"/>
          <w:szCs w:val="21"/>
          <w:lang w:eastAsia="pl-PL"/>
        </w:rPr>
        <w:t>Wykonawcy</w:t>
      </w:r>
      <w:r w:rsidRPr="0029786D">
        <w:rPr>
          <w:rFonts w:asciiTheme="majorHAnsi" w:eastAsia="Times New Roman" w:hAnsiTheme="majorHAnsi" w:cstheme="majorHAnsi"/>
          <w:sz w:val="21"/>
          <w:szCs w:val="21"/>
          <w:lang w:eastAsia="pl-PL"/>
        </w:rPr>
        <w:t xml:space="preserve"> dodatkowego terminu, co najmniej 10 dni, na zaprzestanie naruszeń Umowy,</w:t>
      </w:r>
    </w:p>
    <w:p w14:paraId="43207A15" w14:textId="654A1C49" w:rsidR="005714DD" w:rsidRPr="0029786D" w:rsidRDefault="005714DD" w:rsidP="0029786D">
      <w:pPr>
        <w:numPr>
          <w:ilvl w:val="1"/>
          <w:numId w:val="33"/>
        </w:numPr>
        <w:tabs>
          <w:tab w:val="left" w:pos="284"/>
        </w:tabs>
        <w:suppressAutoHyphens w:val="0"/>
        <w:overflowPunct w:val="0"/>
        <w:autoSpaceDE w:val="0"/>
        <w:autoSpaceDN w:val="0"/>
        <w:adjustRightInd w:val="0"/>
        <w:spacing w:line="280" w:lineRule="atLeast"/>
        <w:ind w:leftChars="0" w:left="709" w:firstLineChars="0" w:hanging="425"/>
        <w:jc w:val="both"/>
        <w:textDirection w:val="lrTb"/>
        <w:textAlignment w:val="baseline"/>
        <w:outlineLvl w:val="9"/>
        <w:rPr>
          <w:rFonts w:asciiTheme="majorHAnsi" w:eastAsia="Times New Roman" w:hAnsiTheme="majorHAnsi" w:cstheme="majorHAnsi"/>
          <w:sz w:val="21"/>
          <w:szCs w:val="21"/>
          <w:lang w:eastAsia="pl-PL"/>
        </w:rPr>
      </w:pPr>
      <w:r w:rsidRPr="0029786D">
        <w:rPr>
          <w:rFonts w:asciiTheme="majorHAnsi" w:eastAsia="Times New Roman" w:hAnsiTheme="majorHAnsi" w:cstheme="majorHAnsi"/>
          <w:b/>
          <w:bCs/>
          <w:sz w:val="21"/>
          <w:szCs w:val="21"/>
          <w:lang w:eastAsia="pl-PL"/>
        </w:rPr>
        <w:t>Wykonawca</w:t>
      </w:r>
      <w:r w:rsidRPr="0029786D">
        <w:rPr>
          <w:rFonts w:asciiTheme="majorHAnsi" w:eastAsia="Times New Roman" w:hAnsiTheme="majorHAnsi" w:cstheme="majorHAnsi"/>
          <w:sz w:val="21"/>
          <w:szCs w:val="21"/>
          <w:lang w:eastAsia="pl-PL"/>
        </w:rPr>
        <w:t xml:space="preserve"> przed zakończeniem realizacji Umowy utraci uprawnienia, koncesję lub zezwolenia lub przestaną obowiązywać zawarte przez </w:t>
      </w:r>
      <w:r w:rsidRPr="0029786D">
        <w:rPr>
          <w:rFonts w:asciiTheme="majorHAnsi" w:eastAsia="Times New Roman" w:hAnsiTheme="majorHAnsi" w:cstheme="majorHAnsi"/>
          <w:b/>
          <w:bCs/>
          <w:sz w:val="21"/>
          <w:szCs w:val="21"/>
          <w:lang w:eastAsia="pl-PL"/>
        </w:rPr>
        <w:t>Wykonawcę</w:t>
      </w:r>
      <w:r w:rsidRPr="0029786D">
        <w:rPr>
          <w:rFonts w:asciiTheme="majorHAnsi" w:eastAsia="Times New Roman" w:hAnsiTheme="majorHAnsi" w:cstheme="majorHAnsi"/>
          <w:sz w:val="21"/>
          <w:szCs w:val="21"/>
          <w:lang w:eastAsia="pl-PL"/>
        </w:rPr>
        <w:t xml:space="preserve"> umowy niezbędne do wykonania przedmiotu zamówienia zgodnie z Umową, </w:t>
      </w:r>
      <w:bookmarkStart w:id="5" w:name="_Hlk129635388"/>
      <w:r w:rsidRPr="0029786D">
        <w:rPr>
          <w:rFonts w:asciiTheme="majorHAnsi" w:eastAsia="Times New Roman" w:hAnsiTheme="majorHAnsi" w:cstheme="majorHAnsi"/>
          <w:sz w:val="21"/>
          <w:szCs w:val="21"/>
          <w:lang w:eastAsia="pl-PL"/>
        </w:rPr>
        <w:t>a powyższe trwać będzie przez chociażby jeden dzień,</w:t>
      </w:r>
      <w:bookmarkEnd w:id="5"/>
    </w:p>
    <w:p w14:paraId="53FC086A" w14:textId="4FB4A94E" w:rsidR="00F672A3" w:rsidRPr="0029786D" w:rsidRDefault="005714DD" w:rsidP="0029786D">
      <w:pPr>
        <w:numPr>
          <w:ilvl w:val="1"/>
          <w:numId w:val="33"/>
        </w:numPr>
        <w:tabs>
          <w:tab w:val="left" w:pos="284"/>
        </w:tabs>
        <w:suppressAutoHyphens w:val="0"/>
        <w:overflowPunct w:val="0"/>
        <w:autoSpaceDE w:val="0"/>
        <w:autoSpaceDN w:val="0"/>
        <w:adjustRightInd w:val="0"/>
        <w:spacing w:line="280" w:lineRule="atLeast"/>
        <w:ind w:leftChars="0" w:left="709" w:firstLineChars="0" w:hanging="425"/>
        <w:jc w:val="both"/>
        <w:textDirection w:val="lrTb"/>
        <w:textAlignment w:val="baseline"/>
        <w:outlineLvl w:val="9"/>
        <w:rPr>
          <w:rFonts w:asciiTheme="majorHAnsi" w:eastAsia="Times New Roman" w:hAnsiTheme="majorHAnsi" w:cstheme="majorHAnsi"/>
          <w:sz w:val="21"/>
          <w:szCs w:val="21"/>
          <w:lang w:eastAsia="pl-PL"/>
        </w:rPr>
      </w:pPr>
      <w:r w:rsidRPr="0029786D">
        <w:rPr>
          <w:rFonts w:asciiTheme="majorHAnsi" w:eastAsia="Times New Roman" w:hAnsiTheme="majorHAnsi" w:cstheme="majorHAnsi"/>
          <w:b/>
          <w:bCs/>
          <w:sz w:val="21"/>
          <w:szCs w:val="21"/>
          <w:lang w:eastAsia="pl-PL"/>
        </w:rPr>
        <w:t>Wykonawca</w:t>
      </w:r>
      <w:r w:rsidRPr="0029786D">
        <w:rPr>
          <w:rFonts w:asciiTheme="majorHAnsi" w:eastAsia="Times New Roman" w:hAnsiTheme="majorHAnsi" w:cstheme="majorHAnsi"/>
          <w:sz w:val="21"/>
          <w:szCs w:val="21"/>
          <w:lang w:eastAsia="pl-PL"/>
        </w:rPr>
        <w:t xml:space="preserve"> przed upływem terminu obowiązywania Umowy zaprzestanie dostaw, o ile zaprzestanie dostaw nie wynikało z uzgodnień dokonanych z </w:t>
      </w:r>
      <w:r w:rsidRPr="0029786D">
        <w:rPr>
          <w:rFonts w:asciiTheme="majorHAnsi" w:eastAsia="Times New Roman" w:hAnsiTheme="majorHAnsi" w:cstheme="majorHAnsi"/>
          <w:b/>
          <w:bCs/>
          <w:sz w:val="21"/>
          <w:szCs w:val="21"/>
          <w:lang w:eastAsia="pl-PL"/>
        </w:rPr>
        <w:t>Zamawiającym</w:t>
      </w:r>
      <w:r w:rsidRPr="0029786D">
        <w:rPr>
          <w:rFonts w:asciiTheme="majorHAnsi" w:eastAsia="Times New Roman" w:hAnsiTheme="majorHAnsi" w:cstheme="majorHAnsi"/>
          <w:sz w:val="21"/>
          <w:szCs w:val="21"/>
          <w:lang w:eastAsia="pl-PL"/>
        </w:rPr>
        <w:t xml:space="preserve">  (Porozumienie / Aneks) lub okoliczności wskazanych w §6</w:t>
      </w:r>
      <w:r w:rsidR="00786C33" w:rsidRPr="0029786D">
        <w:rPr>
          <w:rFonts w:asciiTheme="majorHAnsi" w:eastAsia="Times New Roman" w:hAnsiTheme="majorHAnsi" w:cstheme="majorHAnsi"/>
          <w:sz w:val="21"/>
          <w:szCs w:val="21"/>
          <w:lang w:eastAsia="pl-PL"/>
        </w:rPr>
        <w:t xml:space="preserve"> ust. 3</w:t>
      </w:r>
      <w:r w:rsidRPr="0029786D">
        <w:rPr>
          <w:rFonts w:asciiTheme="majorHAnsi" w:eastAsia="Times New Roman" w:hAnsiTheme="majorHAnsi" w:cstheme="majorHAnsi"/>
          <w:sz w:val="21"/>
          <w:szCs w:val="21"/>
          <w:lang w:eastAsia="pl-PL"/>
        </w:rPr>
        <w:t xml:space="preserve"> i /lub §</w:t>
      </w:r>
      <w:r w:rsidR="000B0DC1" w:rsidRPr="0029786D">
        <w:rPr>
          <w:rFonts w:asciiTheme="majorHAnsi" w:eastAsia="Times New Roman" w:hAnsiTheme="majorHAnsi" w:cstheme="majorHAnsi"/>
          <w:sz w:val="21"/>
          <w:szCs w:val="21"/>
          <w:lang w:eastAsia="pl-PL"/>
        </w:rPr>
        <w:t>11</w:t>
      </w:r>
      <w:r w:rsidRPr="0029786D">
        <w:rPr>
          <w:rFonts w:asciiTheme="majorHAnsi" w:eastAsia="Times New Roman" w:hAnsiTheme="majorHAnsi" w:cstheme="majorHAnsi"/>
          <w:sz w:val="21"/>
          <w:szCs w:val="21"/>
          <w:lang w:eastAsia="pl-PL"/>
        </w:rPr>
        <w:t xml:space="preserve"> ust.</w:t>
      </w:r>
      <w:r w:rsidR="000B0DC1" w:rsidRPr="0029786D">
        <w:rPr>
          <w:rFonts w:asciiTheme="majorHAnsi" w:eastAsia="Times New Roman" w:hAnsiTheme="majorHAnsi" w:cstheme="majorHAnsi"/>
          <w:sz w:val="21"/>
          <w:szCs w:val="21"/>
          <w:lang w:eastAsia="pl-PL"/>
        </w:rPr>
        <w:t>8</w:t>
      </w:r>
      <w:r w:rsidR="00F672A3" w:rsidRPr="0029786D">
        <w:rPr>
          <w:rFonts w:asciiTheme="majorHAnsi" w:eastAsia="Times New Roman" w:hAnsiTheme="majorHAnsi" w:cstheme="majorHAnsi"/>
          <w:sz w:val="21"/>
          <w:szCs w:val="21"/>
          <w:lang w:eastAsia="pl-PL"/>
        </w:rPr>
        <w:t xml:space="preserve"> </w:t>
      </w:r>
    </w:p>
    <w:p w14:paraId="4FF85F2E" w14:textId="19BB50B6" w:rsidR="005714DD" w:rsidRPr="0029786D" w:rsidRDefault="005714DD" w:rsidP="0029786D">
      <w:pPr>
        <w:tabs>
          <w:tab w:val="left" w:pos="284"/>
        </w:tabs>
        <w:suppressAutoHyphens w:val="0"/>
        <w:overflowPunct w:val="0"/>
        <w:autoSpaceDE w:val="0"/>
        <w:autoSpaceDN w:val="0"/>
        <w:adjustRightInd w:val="0"/>
        <w:spacing w:line="280" w:lineRule="atLeast"/>
        <w:ind w:leftChars="0" w:left="284" w:firstLineChars="0" w:firstLine="0"/>
        <w:jc w:val="both"/>
        <w:textDirection w:val="lrTb"/>
        <w:textAlignment w:val="baseline"/>
        <w:outlineLvl w:val="9"/>
        <w:rPr>
          <w:rFonts w:asciiTheme="majorHAnsi" w:eastAsia="Times New Roman" w:hAnsiTheme="majorHAnsi" w:cstheme="majorHAnsi"/>
          <w:sz w:val="21"/>
          <w:szCs w:val="21"/>
          <w:lang w:eastAsia="pl-PL"/>
        </w:rPr>
      </w:pPr>
      <w:r w:rsidRPr="0029786D">
        <w:rPr>
          <w:rFonts w:asciiTheme="majorHAnsi" w:eastAsia="Times New Roman" w:hAnsiTheme="majorHAnsi" w:cstheme="majorHAnsi"/>
          <w:sz w:val="21"/>
          <w:szCs w:val="21"/>
          <w:lang w:eastAsia="pl-PL"/>
        </w:rPr>
        <w:t xml:space="preserve">a </w:t>
      </w:r>
      <w:r w:rsidR="005F2288" w:rsidRPr="0029786D">
        <w:rPr>
          <w:rFonts w:asciiTheme="majorHAnsi" w:eastAsia="Times New Roman" w:hAnsiTheme="majorHAnsi" w:cstheme="majorHAnsi"/>
          <w:sz w:val="21"/>
          <w:szCs w:val="21"/>
          <w:lang w:eastAsia="pl-PL"/>
        </w:rPr>
        <w:t>okoliczności o których mowa w pkt 2-3</w:t>
      </w:r>
      <w:r w:rsidRPr="0029786D">
        <w:rPr>
          <w:rFonts w:asciiTheme="majorHAnsi" w:eastAsia="Times New Roman" w:hAnsiTheme="majorHAnsi" w:cstheme="majorHAnsi"/>
          <w:sz w:val="21"/>
          <w:szCs w:val="21"/>
          <w:lang w:eastAsia="pl-PL"/>
        </w:rPr>
        <w:t xml:space="preserve"> trwać </w:t>
      </w:r>
      <w:r w:rsidR="005F2288" w:rsidRPr="0029786D">
        <w:rPr>
          <w:rFonts w:asciiTheme="majorHAnsi" w:eastAsia="Times New Roman" w:hAnsiTheme="majorHAnsi" w:cstheme="majorHAnsi"/>
          <w:sz w:val="21"/>
          <w:szCs w:val="21"/>
          <w:lang w:eastAsia="pl-PL"/>
        </w:rPr>
        <w:t>będą</w:t>
      </w:r>
      <w:r w:rsidRPr="0029786D">
        <w:rPr>
          <w:rFonts w:asciiTheme="majorHAnsi" w:eastAsia="Times New Roman" w:hAnsiTheme="majorHAnsi" w:cstheme="majorHAnsi"/>
          <w:sz w:val="21"/>
          <w:szCs w:val="21"/>
          <w:lang w:eastAsia="pl-PL"/>
        </w:rPr>
        <w:t xml:space="preserve"> przez chociażby 1 dzień.</w:t>
      </w:r>
      <w:r w:rsidR="005F2288" w:rsidRPr="0029786D">
        <w:rPr>
          <w:rFonts w:asciiTheme="majorHAnsi" w:eastAsia="Times New Roman" w:hAnsiTheme="majorHAnsi" w:cstheme="majorHAnsi"/>
          <w:sz w:val="21"/>
          <w:szCs w:val="21"/>
          <w:lang w:eastAsia="pl-PL"/>
        </w:rPr>
        <w:t xml:space="preserve"> W takim przypadku zastosowanie będą mieć postanowienia §10.</w:t>
      </w:r>
    </w:p>
    <w:p w14:paraId="30994E83" w14:textId="41A9A6B1" w:rsidR="000B0DC1" w:rsidRPr="0029786D" w:rsidRDefault="000B0DC1" w:rsidP="0029786D">
      <w:pPr>
        <w:pStyle w:val="Akapitzlist"/>
        <w:numPr>
          <w:ilvl w:val="0"/>
          <w:numId w:val="33"/>
        </w:numPr>
        <w:tabs>
          <w:tab w:val="left" w:pos="284"/>
        </w:tabs>
        <w:overflowPunct w:val="0"/>
        <w:autoSpaceDE w:val="0"/>
        <w:autoSpaceDN w:val="0"/>
        <w:adjustRightInd w:val="0"/>
        <w:spacing w:line="280" w:lineRule="atLeast"/>
        <w:ind w:leftChars="0" w:left="284" w:firstLineChars="0" w:hanging="284"/>
        <w:jc w:val="both"/>
        <w:textDirection w:val="lrTb"/>
        <w:textAlignment w:val="baseline"/>
        <w:outlineLvl w:val="9"/>
        <w:rPr>
          <w:rFonts w:asciiTheme="majorHAnsi" w:eastAsia="Times New Roman" w:hAnsiTheme="majorHAnsi" w:cstheme="majorHAnsi"/>
          <w:sz w:val="21"/>
          <w:szCs w:val="21"/>
          <w:lang w:eastAsia="pl-PL"/>
        </w:rPr>
      </w:pPr>
      <w:r w:rsidRPr="0029786D">
        <w:rPr>
          <w:rFonts w:asciiTheme="majorHAnsi" w:eastAsia="Times New Roman" w:hAnsiTheme="majorHAnsi" w:cstheme="majorHAnsi"/>
          <w:b/>
          <w:bCs/>
          <w:sz w:val="21"/>
          <w:szCs w:val="21"/>
          <w:lang w:eastAsia="pl-PL"/>
        </w:rPr>
        <w:t>Zamawiający</w:t>
      </w:r>
      <w:r w:rsidRPr="0029786D">
        <w:rPr>
          <w:rFonts w:asciiTheme="majorHAnsi" w:eastAsia="Times New Roman" w:hAnsiTheme="majorHAnsi" w:cstheme="majorHAnsi"/>
          <w:sz w:val="21"/>
          <w:szCs w:val="21"/>
          <w:lang w:eastAsia="pl-PL"/>
        </w:rPr>
        <w:t xml:space="preserve"> może odstąpić od Umowy jeśli </w:t>
      </w:r>
      <w:r w:rsidRPr="0029786D">
        <w:rPr>
          <w:rFonts w:asciiTheme="majorHAnsi" w:eastAsia="Times New Roman" w:hAnsiTheme="majorHAnsi" w:cstheme="majorHAnsi"/>
          <w:b/>
          <w:bCs/>
          <w:sz w:val="21"/>
          <w:szCs w:val="21"/>
          <w:lang w:eastAsia="pl-PL"/>
        </w:rPr>
        <w:t>Wykonawca</w:t>
      </w:r>
      <w:r w:rsidRPr="0029786D">
        <w:rPr>
          <w:rFonts w:asciiTheme="majorHAnsi" w:eastAsia="Times New Roman" w:hAnsiTheme="majorHAnsi" w:cstheme="majorHAnsi"/>
          <w:sz w:val="21"/>
          <w:szCs w:val="21"/>
          <w:lang w:eastAsia="pl-PL"/>
        </w:rPr>
        <w:t xml:space="preserve"> w chwili zawarcia Umowy podlegał wykluczeniu na podstawie art. 108 Ustawy </w:t>
      </w:r>
      <w:proofErr w:type="spellStart"/>
      <w:r w:rsidRPr="0029786D">
        <w:rPr>
          <w:rFonts w:asciiTheme="majorHAnsi" w:eastAsia="Times New Roman" w:hAnsiTheme="majorHAnsi" w:cstheme="majorHAnsi"/>
          <w:sz w:val="21"/>
          <w:szCs w:val="21"/>
          <w:lang w:eastAsia="pl-PL"/>
        </w:rPr>
        <w:t>Pzp</w:t>
      </w:r>
      <w:proofErr w:type="spellEnd"/>
      <w:r w:rsidRPr="0029786D">
        <w:rPr>
          <w:rFonts w:asciiTheme="majorHAnsi" w:eastAsia="Times New Roman" w:hAnsiTheme="majorHAnsi" w:cstheme="majorHAnsi"/>
          <w:sz w:val="21"/>
          <w:szCs w:val="21"/>
          <w:lang w:eastAsia="pl-PL"/>
        </w:rPr>
        <w:t xml:space="preserve">. </w:t>
      </w:r>
    </w:p>
    <w:p w14:paraId="262B3971" w14:textId="2D19A9B4" w:rsidR="000B0DC1" w:rsidRPr="0029786D" w:rsidRDefault="000B0DC1" w:rsidP="0029786D">
      <w:pPr>
        <w:pStyle w:val="Akapitzlist"/>
        <w:numPr>
          <w:ilvl w:val="0"/>
          <w:numId w:val="33"/>
        </w:numPr>
        <w:overflowPunct w:val="0"/>
        <w:autoSpaceDE w:val="0"/>
        <w:autoSpaceDN w:val="0"/>
        <w:adjustRightInd w:val="0"/>
        <w:spacing w:line="280" w:lineRule="atLeast"/>
        <w:ind w:leftChars="0" w:left="284" w:firstLineChars="0" w:hanging="284"/>
        <w:jc w:val="both"/>
        <w:textDirection w:val="lrTb"/>
        <w:textAlignment w:val="baseline"/>
        <w:outlineLvl w:val="9"/>
        <w:rPr>
          <w:rFonts w:asciiTheme="majorHAnsi" w:eastAsia="Times New Roman" w:hAnsiTheme="majorHAnsi" w:cstheme="majorHAnsi"/>
          <w:sz w:val="21"/>
          <w:szCs w:val="21"/>
          <w:lang w:eastAsia="pl-PL"/>
        </w:rPr>
      </w:pPr>
      <w:r w:rsidRPr="0029786D">
        <w:rPr>
          <w:rFonts w:asciiTheme="majorHAnsi" w:eastAsia="Times New Roman" w:hAnsiTheme="majorHAnsi" w:cstheme="majorHAnsi"/>
          <w:b/>
          <w:bCs/>
          <w:sz w:val="21"/>
          <w:szCs w:val="21"/>
          <w:lang w:eastAsia="pl-PL"/>
        </w:rPr>
        <w:t>Zamawiający</w:t>
      </w:r>
      <w:r w:rsidRPr="0029786D">
        <w:rPr>
          <w:rFonts w:asciiTheme="majorHAnsi" w:eastAsia="Times New Roman" w:hAnsiTheme="majorHAnsi" w:cstheme="majorHAnsi"/>
          <w:sz w:val="21"/>
          <w:szCs w:val="21"/>
          <w:lang w:eastAsia="pl-PL"/>
        </w:rPr>
        <w:t xml:space="preserve"> może odstąpić od </w:t>
      </w:r>
      <w:r w:rsidR="00F672A3" w:rsidRPr="0029786D">
        <w:rPr>
          <w:rFonts w:asciiTheme="majorHAnsi" w:eastAsia="Times New Roman" w:hAnsiTheme="majorHAnsi" w:cstheme="majorHAnsi"/>
          <w:sz w:val="21"/>
          <w:szCs w:val="21"/>
          <w:lang w:eastAsia="pl-PL"/>
        </w:rPr>
        <w:t>U</w:t>
      </w:r>
      <w:r w:rsidRPr="0029786D">
        <w:rPr>
          <w:rFonts w:asciiTheme="majorHAnsi" w:eastAsia="Times New Roman" w:hAnsiTheme="majorHAnsi" w:cstheme="majorHAnsi"/>
          <w:sz w:val="21"/>
          <w:szCs w:val="21"/>
          <w:lang w:eastAsia="pl-PL"/>
        </w:rPr>
        <w:t xml:space="preserve">mowy jeśli w stosunku do </w:t>
      </w:r>
      <w:r w:rsidRPr="0029786D">
        <w:rPr>
          <w:rFonts w:asciiTheme="majorHAnsi" w:eastAsia="Times New Roman" w:hAnsiTheme="majorHAnsi" w:cstheme="majorHAnsi"/>
          <w:b/>
          <w:bCs/>
          <w:sz w:val="21"/>
          <w:szCs w:val="21"/>
          <w:lang w:eastAsia="pl-PL"/>
        </w:rPr>
        <w:t>Wykonawcy</w:t>
      </w:r>
      <w:r w:rsidRPr="0029786D">
        <w:rPr>
          <w:rFonts w:asciiTheme="majorHAnsi" w:eastAsia="Times New Roman" w:hAnsiTheme="majorHAnsi" w:cstheme="majorHAnsi"/>
          <w:sz w:val="21"/>
          <w:szCs w:val="21"/>
          <w:lang w:eastAsia="pl-PL"/>
        </w:rPr>
        <w:t xml:space="preserve"> w trakcie trwania Umowy zajdą okoliczności, o których mowa w art. 7 ust. 1 Ustawy sankcyjnej </w:t>
      </w:r>
      <w:r w:rsidR="00F672A3" w:rsidRPr="0029786D">
        <w:rPr>
          <w:rFonts w:asciiTheme="majorHAnsi" w:eastAsia="Times New Roman" w:hAnsiTheme="majorHAnsi" w:cstheme="majorHAnsi"/>
          <w:sz w:val="21"/>
          <w:szCs w:val="21"/>
          <w:lang w:eastAsia="pl-PL"/>
        </w:rPr>
        <w:t>i lub art. 5k Rozporządzenia Rady (UE) 833/2014.</w:t>
      </w:r>
    </w:p>
    <w:p w14:paraId="0233C242" w14:textId="55CD75D2" w:rsidR="000B0DC1" w:rsidRPr="0029786D" w:rsidRDefault="000B0DC1" w:rsidP="0029786D">
      <w:pPr>
        <w:numPr>
          <w:ilvl w:val="0"/>
          <w:numId w:val="33"/>
        </w:numPr>
        <w:suppressAutoHyphens w:val="0"/>
        <w:spacing w:line="280" w:lineRule="atLeast"/>
        <w:ind w:leftChars="0" w:left="284" w:firstLineChars="0" w:hanging="284"/>
        <w:jc w:val="both"/>
        <w:textDirection w:val="lrTb"/>
        <w:textAlignment w:val="auto"/>
        <w:outlineLvl w:val="9"/>
        <w:rPr>
          <w:rFonts w:asciiTheme="majorHAnsi" w:eastAsia="Times New Roman" w:hAnsiTheme="majorHAnsi" w:cstheme="majorHAnsi"/>
          <w:sz w:val="21"/>
          <w:szCs w:val="21"/>
          <w:lang w:eastAsia="pl-PL"/>
        </w:rPr>
      </w:pPr>
      <w:r w:rsidRPr="0029786D">
        <w:rPr>
          <w:rFonts w:asciiTheme="majorHAnsi" w:eastAsia="Times New Roman" w:hAnsiTheme="majorHAnsi" w:cstheme="majorHAnsi"/>
          <w:sz w:val="21"/>
          <w:szCs w:val="21"/>
          <w:lang w:eastAsia="pl-PL"/>
        </w:rPr>
        <w:t xml:space="preserve">Oświadczenie o odstąpieniu od </w:t>
      </w:r>
      <w:r w:rsidR="00125685" w:rsidRPr="0029786D">
        <w:rPr>
          <w:rFonts w:asciiTheme="majorHAnsi" w:eastAsia="Times New Roman" w:hAnsiTheme="majorHAnsi" w:cstheme="majorHAnsi"/>
          <w:sz w:val="21"/>
          <w:szCs w:val="21"/>
          <w:lang w:eastAsia="pl-PL"/>
        </w:rPr>
        <w:t>U</w:t>
      </w:r>
      <w:r w:rsidRPr="0029786D">
        <w:rPr>
          <w:rFonts w:asciiTheme="majorHAnsi" w:eastAsia="Times New Roman" w:hAnsiTheme="majorHAnsi" w:cstheme="majorHAnsi"/>
          <w:sz w:val="21"/>
          <w:szCs w:val="21"/>
          <w:lang w:eastAsia="pl-PL"/>
        </w:rPr>
        <w:t xml:space="preserve">mowy powinno być złożone w terminie 10 dni od dnia powzięcia przez </w:t>
      </w:r>
      <w:r w:rsidRPr="0029786D">
        <w:rPr>
          <w:rFonts w:asciiTheme="majorHAnsi" w:eastAsia="Times New Roman" w:hAnsiTheme="majorHAnsi" w:cstheme="majorHAnsi"/>
          <w:b/>
          <w:bCs/>
          <w:sz w:val="21"/>
          <w:szCs w:val="21"/>
          <w:lang w:eastAsia="pl-PL"/>
        </w:rPr>
        <w:t>Zamawiającego</w:t>
      </w:r>
      <w:r w:rsidRPr="0029786D">
        <w:rPr>
          <w:rFonts w:asciiTheme="majorHAnsi" w:eastAsia="Times New Roman" w:hAnsiTheme="majorHAnsi" w:cstheme="majorHAnsi"/>
          <w:sz w:val="21"/>
          <w:szCs w:val="21"/>
          <w:lang w:eastAsia="pl-PL"/>
        </w:rPr>
        <w:t xml:space="preserve"> wiadomości o podstawach odstąpienia określonych w ust. 3 i 4 powyżej.  </w:t>
      </w:r>
    </w:p>
    <w:p w14:paraId="16B02204" w14:textId="781A7F23" w:rsidR="000B0DC1" w:rsidRPr="0029786D" w:rsidRDefault="000B0DC1" w:rsidP="0029786D">
      <w:pPr>
        <w:numPr>
          <w:ilvl w:val="0"/>
          <w:numId w:val="33"/>
        </w:numPr>
        <w:tabs>
          <w:tab w:val="left" w:pos="284"/>
        </w:tabs>
        <w:suppressAutoHyphens w:val="0"/>
        <w:overflowPunct w:val="0"/>
        <w:autoSpaceDE w:val="0"/>
        <w:autoSpaceDN w:val="0"/>
        <w:adjustRightInd w:val="0"/>
        <w:spacing w:line="280" w:lineRule="atLeast"/>
        <w:ind w:leftChars="0" w:left="284" w:firstLineChars="0" w:hanging="284"/>
        <w:jc w:val="both"/>
        <w:textDirection w:val="lrTb"/>
        <w:textAlignment w:val="baseline"/>
        <w:outlineLvl w:val="9"/>
        <w:rPr>
          <w:rFonts w:asciiTheme="majorHAnsi" w:eastAsia="Times New Roman" w:hAnsiTheme="majorHAnsi" w:cstheme="majorHAnsi"/>
          <w:sz w:val="21"/>
          <w:szCs w:val="21"/>
          <w:lang w:eastAsia="pl-PL"/>
        </w:rPr>
      </w:pPr>
      <w:r w:rsidRPr="0029786D">
        <w:rPr>
          <w:rFonts w:asciiTheme="majorHAnsi" w:eastAsia="Times New Roman" w:hAnsiTheme="majorHAnsi" w:cstheme="majorHAnsi"/>
          <w:sz w:val="21"/>
          <w:szCs w:val="21"/>
          <w:lang w:eastAsia="pl-PL"/>
        </w:rPr>
        <w:t>W razie zaistnienia istotnej zmiany okoliczności powodującej, że wykonanie Umowy (części lub całości) nie leży w interesie publicznym, czego nie można było przewidzieć w chwili zawarcia Umowy, lub dalsze wykonywanie Umowy może zagrozić istotnemu interesowi bezpieczeństwa państwa lub bezpieczeństwu publicznemu</w:t>
      </w:r>
      <w:r w:rsidR="00BA1D14" w:rsidRPr="0029786D">
        <w:rPr>
          <w:rFonts w:asciiTheme="majorHAnsi" w:eastAsia="Times New Roman" w:hAnsiTheme="majorHAnsi" w:cstheme="majorHAnsi"/>
          <w:sz w:val="21"/>
          <w:szCs w:val="21"/>
          <w:lang w:eastAsia="pl-PL"/>
        </w:rPr>
        <w:t>.</w:t>
      </w:r>
      <w:r w:rsidRPr="0029786D">
        <w:rPr>
          <w:rFonts w:asciiTheme="majorHAnsi" w:eastAsia="Times New Roman" w:hAnsiTheme="majorHAnsi" w:cstheme="majorHAnsi"/>
          <w:sz w:val="21"/>
          <w:szCs w:val="21"/>
          <w:lang w:eastAsia="pl-PL"/>
        </w:rPr>
        <w:t xml:space="preserve"> </w:t>
      </w:r>
      <w:r w:rsidRPr="0029786D">
        <w:rPr>
          <w:rFonts w:asciiTheme="majorHAnsi" w:eastAsia="Times New Roman" w:hAnsiTheme="majorHAnsi" w:cstheme="majorHAnsi"/>
          <w:b/>
          <w:bCs/>
          <w:sz w:val="21"/>
          <w:szCs w:val="21"/>
          <w:lang w:eastAsia="pl-PL"/>
        </w:rPr>
        <w:t>Zamawiający</w:t>
      </w:r>
      <w:r w:rsidRPr="0029786D">
        <w:rPr>
          <w:rFonts w:asciiTheme="majorHAnsi" w:eastAsia="Times New Roman" w:hAnsiTheme="majorHAnsi" w:cstheme="majorHAnsi"/>
          <w:sz w:val="21"/>
          <w:szCs w:val="21"/>
          <w:lang w:eastAsia="pl-PL"/>
        </w:rPr>
        <w:t xml:space="preserve"> może odstąpić od Umowy w terminie 30 dni od dnia powzięcia wiadomości o tych okolicznościach.</w:t>
      </w:r>
    </w:p>
    <w:p w14:paraId="1F4A65CB" w14:textId="1F36827D" w:rsidR="000B0DC1" w:rsidRPr="0029786D" w:rsidRDefault="00132DC3" w:rsidP="0029786D">
      <w:pPr>
        <w:numPr>
          <w:ilvl w:val="0"/>
          <w:numId w:val="33"/>
        </w:numPr>
        <w:tabs>
          <w:tab w:val="left" w:pos="284"/>
        </w:tabs>
        <w:suppressAutoHyphens w:val="0"/>
        <w:overflowPunct w:val="0"/>
        <w:autoSpaceDE w:val="0"/>
        <w:autoSpaceDN w:val="0"/>
        <w:adjustRightInd w:val="0"/>
        <w:spacing w:line="280" w:lineRule="atLeast"/>
        <w:ind w:leftChars="0" w:left="284" w:firstLineChars="0" w:hanging="284"/>
        <w:jc w:val="both"/>
        <w:textDirection w:val="lrTb"/>
        <w:textAlignment w:val="baseline"/>
        <w:outlineLvl w:val="9"/>
        <w:rPr>
          <w:rFonts w:asciiTheme="majorHAnsi" w:eastAsia="Times New Roman" w:hAnsiTheme="majorHAnsi" w:cstheme="majorHAnsi"/>
          <w:sz w:val="21"/>
          <w:szCs w:val="21"/>
          <w:lang w:eastAsia="pl-PL"/>
        </w:rPr>
      </w:pPr>
      <w:r w:rsidRPr="0029786D">
        <w:rPr>
          <w:rFonts w:asciiTheme="majorHAnsi" w:eastAsia="Times New Roman" w:hAnsiTheme="majorHAnsi" w:cstheme="majorHAnsi"/>
          <w:b/>
          <w:bCs/>
          <w:sz w:val="21"/>
          <w:szCs w:val="21"/>
          <w:lang w:eastAsia="pl-PL"/>
        </w:rPr>
        <w:t xml:space="preserve">Zamawiającemu </w:t>
      </w:r>
      <w:r w:rsidRPr="0029786D">
        <w:rPr>
          <w:rFonts w:asciiTheme="majorHAnsi" w:eastAsia="Times New Roman" w:hAnsiTheme="majorHAnsi" w:cstheme="majorHAnsi"/>
          <w:sz w:val="21"/>
          <w:szCs w:val="21"/>
          <w:lang w:eastAsia="pl-PL"/>
        </w:rPr>
        <w:t xml:space="preserve">przysługuje prawo wypowiedzenia Umowy ze skutkiem natychmiastowym, jeżeli </w:t>
      </w:r>
      <w:r w:rsidRPr="0029786D">
        <w:rPr>
          <w:rFonts w:asciiTheme="majorHAnsi" w:eastAsia="Times New Roman" w:hAnsiTheme="majorHAnsi" w:cstheme="majorHAnsi"/>
          <w:b/>
          <w:bCs/>
          <w:sz w:val="21"/>
          <w:szCs w:val="21"/>
          <w:lang w:eastAsia="pl-PL"/>
        </w:rPr>
        <w:t>Wykonawca</w:t>
      </w:r>
      <w:r w:rsidRPr="0029786D">
        <w:rPr>
          <w:rFonts w:asciiTheme="majorHAnsi" w:eastAsia="Times New Roman" w:hAnsiTheme="majorHAnsi" w:cstheme="majorHAnsi"/>
          <w:sz w:val="21"/>
          <w:szCs w:val="21"/>
          <w:lang w:eastAsia="pl-PL"/>
        </w:rPr>
        <w:t xml:space="preserve"> znajdzie się w stanie zagrożenia niewypłacalnością bądź w stanie faktycznej niewypłacalności lub jeżeli sytuacja finansowa i prawna </w:t>
      </w:r>
      <w:r w:rsidRPr="0029786D">
        <w:rPr>
          <w:rFonts w:asciiTheme="majorHAnsi" w:eastAsia="Times New Roman" w:hAnsiTheme="majorHAnsi" w:cstheme="majorHAnsi"/>
          <w:b/>
          <w:bCs/>
          <w:sz w:val="21"/>
          <w:szCs w:val="21"/>
          <w:lang w:eastAsia="pl-PL"/>
        </w:rPr>
        <w:t>Wykonawcy</w:t>
      </w:r>
      <w:r w:rsidRPr="0029786D">
        <w:rPr>
          <w:rFonts w:asciiTheme="majorHAnsi" w:eastAsia="Times New Roman" w:hAnsiTheme="majorHAnsi" w:cstheme="majorHAnsi"/>
          <w:sz w:val="21"/>
          <w:szCs w:val="21"/>
          <w:lang w:eastAsia="pl-PL"/>
        </w:rPr>
        <w:t xml:space="preserve"> będzie powodowała zagrożenie dla realizacji Umowy lub jeżeli nastąpi likwidacja przedsiębiorstwa </w:t>
      </w:r>
      <w:r w:rsidRPr="0029786D">
        <w:rPr>
          <w:rFonts w:asciiTheme="majorHAnsi" w:eastAsia="Times New Roman" w:hAnsiTheme="majorHAnsi" w:cstheme="majorHAnsi"/>
          <w:b/>
          <w:bCs/>
          <w:sz w:val="21"/>
          <w:szCs w:val="21"/>
          <w:lang w:eastAsia="pl-PL"/>
        </w:rPr>
        <w:t>Wykonawcy</w:t>
      </w:r>
      <w:r w:rsidR="000B0DC1" w:rsidRPr="0029786D">
        <w:rPr>
          <w:rFonts w:asciiTheme="majorHAnsi" w:eastAsia="Times New Roman" w:hAnsiTheme="majorHAnsi" w:cstheme="majorHAnsi"/>
          <w:sz w:val="21"/>
          <w:szCs w:val="21"/>
          <w:lang w:eastAsia="pl-PL"/>
        </w:rPr>
        <w:t>.</w:t>
      </w:r>
    </w:p>
    <w:p w14:paraId="042FE80E" w14:textId="77777777" w:rsidR="000B0DC1" w:rsidRPr="0029786D" w:rsidRDefault="000B0DC1" w:rsidP="0029786D">
      <w:pPr>
        <w:numPr>
          <w:ilvl w:val="0"/>
          <w:numId w:val="33"/>
        </w:numPr>
        <w:tabs>
          <w:tab w:val="left" w:pos="284"/>
        </w:tabs>
        <w:suppressAutoHyphens w:val="0"/>
        <w:overflowPunct w:val="0"/>
        <w:autoSpaceDE w:val="0"/>
        <w:autoSpaceDN w:val="0"/>
        <w:adjustRightInd w:val="0"/>
        <w:spacing w:line="280" w:lineRule="atLeast"/>
        <w:ind w:leftChars="0" w:left="284" w:firstLineChars="0" w:hanging="284"/>
        <w:jc w:val="both"/>
        <w:textDirection w:val="lrTb"/>
        <w:textAlignment w:val="baseline"/>
        <w:outlineLvl w:val="9"/>
        <w:rPr>
          <w:rFonts w:asciiTheme="majorHAnsi" w:hAnsiTheme="majorHAnsi" w:cstheme="majorHAnsi"/>
          <w:sz w:val="21"/>
          <w:szCs w:val="21"/>
        </w:rPr>
      </w:pPr>
      <w:r w:rsidRPr="0029786D">
        <w:rPr>
          <w:rFonts w:asciiTheme="majorHAnsi" w:hAnsiTheme="majorHAnsi" w:cstheme="majorHAnsi"/>
          <w:sz w:val="21"/>
          <w:szCs w:val="21"/>
        </w:rPr>
        <w:t>Oświadczenie o wypowiedzeniu Umowy, jej rozwiązaniu czy odstąpieniu od Umowy wymaga zachowania formy pisemnej pod rygorem nieważności.</w:t>
      </w:r>
    </w:p>
    <w:p w14:paraId="037DEABF" w14:textId="77777777" w:rsidR="00195C39" w:rsidRPr="0029786D" w:rsidRDefault="00195C39" w:rsidP="0029786D">
      <w:pPr>
        <w:pBdr>
          <w:top w:val="nil"/>
          <w:left w:val="nil"/>
          <w:bottom w:val="nil"/>
          <w:right w:val="nil"/>
          <w:between w:val="nil"/>
        </w:pBdr>
        <w:spacing w:line="280" w:lineRule="atLeast"/>
        <w:ind w:leftChars="0" w:left="0" w:firstLineChars="0" w:firstLine="0"/>
        <w:rPr>
          <w:rFonts w:asciiTheme="majorHAnsi" w:hAnsiTheme="majorHAnsi" w:cstheme="majorHAnsi"/>
          <w:color w:val="000000"/>
          <w:sz w:val="21"/>
          <w:szCs w:val="21"/>
        </w:rPr>
      </w:pPr>
    </w:p>
    <w:p w14:paraId="7F30C133" w14:textId="77777777" w:rsidR="004D4497" w:rsidRPr="0029786D" w:rsidRDefault="004D4497" w:rsidP="0029786D">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29786D">
        <w:rPr>
          <w:rFonts w:asciiTheme="majorHAnsi" w:hAnsiTheme="majorHAnsi" w:cstheme="majorHAnsi"/>
          <w:b/>
          <w:color w:val="000000"/>
          <w:sz w:val="21"/>
          <w:szCs w:val="21"/>
        </w:rPr>
        <w:lastRenderedPageBreak/>
        <w:t>Obowiązek informacyjny RODO</w:t>
      </w:r>
    </w:p>
    <w:p w14:paraId="0C70B5BF" w14:textId="5E433C49" w:rsidR="004D4497" w:rsidRPr="0029786D" w:rsidRDefault="004D4497" w:rsidP="0029786D">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29786D">
        <w:rPr>
          <w:rFonts w:asciiTheme="majorHAnsi" w:hAnsiTheme="majorHAnsi" w:cstheme="majorHAnsi"/>
          <w:b/>
          <w:color w:val="000000"/>
          <w:sz w:val="21"/>
          <w:szCs w:val="21"/>
        </w:rPr>
        <w:t>§ 1</w:t>
      </w:r>
      <w:r w:rsidR="00125685" w:rsidRPr="0029786D">
        <w:rPr>
          <w:rFonts w:asciiTheme="majorHAnsi" w:hAnsiTheme="majorHAnsi" w:cstheme="majorHAnsi"/>
          <w:b/>
          <w:color w:val="000000"/>
          <w:sz w:val="21"/>
          <w:szCs w:val="21"/>
        </w:rPr>
        <w:t>3</w:t>
      </w:r>
    </w:p>
    <w:p w14:paraId="1DFEA821" w14:textId="164FD42E" w:rsidR="005F2288" w:rsidRPr="0029786D" w:rsidRDefault="004D4497" w:rsidP="0029786D">
      <w:pPr>
        <w:pBdr>
          <w:top w:val="nil"/>
          <w:left w:val="nil"/>
          <w:bottom w:val="nil"/>
          <w:right w:val="nil"/>
          <w:between w:val="nil"/>
        </w:pBdr>
        <w:tabs>
          <w:tab w:val="left" w:pos="284"/>
        </w:tabs>
        <w:spacing w:line="280" w:lineRule="atLeast"/>
        <w:ind w:left="271" w:hangingChars="130" w:hanging="27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1.</w:t>
      </w:r>
      <w:r w:rsidRPr="0029786D">
        <w:rPr>
          <w:rFonts w:asciiTheme="majorHAnsi" w:hAnsiTheme="majorHAnsi" w:cstheme="majorHAnsi"/>
          <w:color w:val="000000"/>
          <w:sz w:val="21"/>
          <w:szCs w:val="21"/>
        </w:rPr>
        <w:tab/>
      </w:r>
      <w:r w:rsidR="005F2288" w:rsidRPr="0029786D">
        <w:rPr>
          <w:rFonts w:asciiTheme="majorHAnsi" w:hAnsiTheme="majorHAnsi" w:cstheme="majorHAnsi"/>
          <w:b/>
          <w:color w:val="000000"/>
          <w:sz w:val="21"/>
          <w:szCs w:val="21"/>
        </w:rPr>
        <w:t>Zamawiający</w:t>
      </w:r>
      <w:r w:rsidR="005F2288" w:rsidRPr="0029786D">
        <w:rPr>
          <w:rFonts w:asciiTheme="majorHAnsi" w:hAnsiTheme="majorHAnsi" w:cstheme="majorHAnsi"/>
          <w:color w:val="000000"/>
          <w:sz w:val="21"/>
          <w:szCs w:val="21"/>
        </w:rPr>
        <w:t xml:space="preserve"> informuje, zgodnie z art. 13 ust. 1 i 2  RODO, że: </w:t>
      </w:r>
    </w:p>
    <w:p w14:paraId="4D84AC31" w14:textId="598EC3DE" w:rsidR="005F2288" w:rsidRPr="0026405B" w:rsidRDefault="005F2288" w:rsidP="0029786D">
      <w:pPr>
        <w:pBdr>
          <w:top w:val="nil"/>
          <w:left w:val="nil"/>
          <w:bottom w:val="nil"/>
          <w:right w:val="nil"/>
          <w:between w:val="nil"/>
        </w:pBdr>
        <w:tabs>
          <w:tab w:val="left" w:pos="851"/>
        </w:tabs>
        <w:spacing w:line="280" w:lineRule="atLeast"/>
        <w:ind w:leftChars="130" w:left="689" w:hangingChars="192" w:hanging="40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1)</w:t>
      </w:r>
      <w:r w:rsidRPr="0029786D">
        <w:rPr>
          <w:rFonts w:asciiTheme="majorHAnsi" w:hAnsiTheme="majorHAnsi" w:cstheme="majorHAnsi"/>
          <w:color w:val="000000"/>
          <w:sz w:val="21"/>
          <w:szCs w:val="21"/>
        </w:rPr>
        <w:tab/>
        <w:t xml:space="preserve">administratorem danych osobowych udostępnionych przez </w:t>
      </w:r>
      <w:r w:rsidRPr="0029786D">
        <w:rPr>
          <w:rFonts w:asciiTheme="majorHAnsi" w:hAnsiTheme="majorHAnsi" w:cstheme="majorHAnsi"/>
          <w:b/>
          <w:bCs/>
          <w:color w:val="000000"/>
          <w:sz w:val="21"/>
          <w:szCs w:val="21"/>
        </w:rPr>
        <w:t>Wykonawcę</w:t>
      </w:r>
      <w:r w:rsidRPr="0029786D">
        <w:rPr>
          <w:rFonts w:asciiTheme="majorHAnsi" w:hAnsiTheme="majorHAnsi" w:cstheme="majorHAnsi"/>
          <w:color w:val="000000"/>
          <w:sz w:val="21"/>
          <w:szCs w:val="21"/>
        </w:rPr>
        <w:t xml:space="preserve">, zwanych dalej „danymi osobowymi </w:t>
      </w:r>
      <w:r w:rsidRPr="0029786D">
        <w:rPr>
          <w:rFonts w:asciiTheme="majorHAnsi" w:hAnsiTheme="majorHAnsi" w:cstheme="majorHAnsi"/>
          <w:b/>
          <w:bCs/>
          <w:color w:val="000000"/>
          <w:sz w:val="21"/>
          <w:szCs w:val="21"/>
        </w:rPr>
        <w:t>Wykonawcy</w:t>
      </w:r>
      <w:r w:rsidRPr="0029786D">
        <w:rPr>
          <w:rFonts w:asciiTheme="majorHAnsi" w:hAnsiTheme="majorHAnsi" w:cstheme="majorHAnsi"/>
          <w:color w:val="000000"/>
          <w:sz w:val="21"/>
          <w:szCs w:val="21"/>
        </w:rPr>
        <w:t>”</w:t>
      </w:r>
      <w:r w:rsidR="0000003B" w:rsidRPr="0029786D">
        <w:rPr>
          <w:rFonts w:asciiTheme="majorHAnsi" w:hAnsiTheme="majorHAnsi" w:cstheme="majorHAnsi"/>
          <w:color w:val="000000"/>
          <w:sz w:val="21"/>
          <w:szCs w:val="21"/>
        </w:rPr>
        <w:t xml:space="preserve"> </w:t>
      </w:r>
      <w:r w:rsidR="0000003B" w:rsidRPr="0026405B">
        <w:rPr>
          <w:rFonts w:asciiTheme="majorHAnsi" w:hAnsiTheme="majorHAnsi" w:cstheme="majorHAnsi"/>
          <w:color w:val="000000"/>
          <w:sz w:val="21"/>
          <w:szCs w:val="21"/>
        </w:rPr>
        <w:t>jest</w:t>
      </w:r>
      <w:r w:rsidRPr="0026405B">
        <w:rPr>
          <w:rFonts w:asciiTheme="majorHAnsi" w:hAnsiTheme="majorHAnsi" w:cstheme="majorHAnsi"/>
          <w:color w:val="000000"/>
          <w:sz w:val="21"/>
          <w:szCs w:val="21"/>
        </w:rPr>
        <w:t xml:space="preserve"> </w:t>
      </w:r>
      <w:r w:rsidR="00125685" w:rsidRPr="0026405B">
        <w:rPr>
          <w:rFonts w:asciiTheme="majorHAnsi" w:hAnsiTheme="majorHAnsi" w:cstheme="majorHAnsi"/>
          <w:b/>
          <w:bCs/>
          <w:sz w:val="21"/>
          <w:szCs w:val="21"/>
        </w:rPr>
        <w:t>_______.</w:t>
      </w:r>
    </w:p>
    <w:p w14:paraId="75CEA219" w14:textId="6A87BBAE" w:rsidR="005F2288" w:rsidRPr="0029786D" w:rsidRDefault="005F2288" w:rsidP="0029786D">
      <w:pPr>
        <w:pBdr>
          <w:top w:val="nil"/>
          <w:left w:val="nil"/>
          <w:bottom w:val="nil"/>
          <w:right w:val="nil"/>
          <w:between w:val="nil"/>
        </w:pBdr>
        <w:tabs>
          <w:tab w:val="left" w:pos="851"/>
        </w:tabs>
        <w:spacing w:line="280" w:lineRule="atLeast"/>
        <w:ind w:leftChars="130" w:left="689" w:hangingChars="192" w:hanging="403"/>
        <w:jc w:val="both"/>
        <w:rPr>
          <w:rFonts w:asciiTheme="majorHAnsi" w:hAnsiTheme="majorHAnsi" w:cstheme="majorHAnsi"/>
          <w:color w:val="000000"/>
          <w:sz w:val="21"/>
          <w:szCs w:val="21"/>
        </w:rPr>
      </w:pPr>
      <w:r w:rsidRPr="0026405B">
        <w:rPr>
          <w:rFonts w:asciiTheme="majorHAnsi" w:hAnsiTheme="majorHAnsi" w:cstheme="majorHAnsi"/>
          <w:color w:val="000000"/>
          <w:sz w:val="21"/>
          <w:szCs w:val="21"/>
        </w:rPr>
        <w:t>2)</w:t>
      </w:r>
      <w:r w:rsidRPr="0026405B">
        <w:rPr>
          <w:rFonts w:asciiTheme="majorHAnsi" w:hAnsiTheme="majorHAnsi" w:cstheme="majorHAnsi"/>
          <w:color w:val="000000"/>
          <w:sz w:val="21"/>
          <w:szCs w:val="21"/>
        </w:rPr>
        <w:tab/>
        <w:t xml:space="preserve">jeśli będą pytania dotyczące sposobu i zakresu przetwarzania  danych osobowych </w:t>
      </w:r>
      <w:r w:rsidRPr="0026405B">
        <w:rPr>
          <w:rFonts w:asciiTheme="majorHAnsi" w:hAnsiTheme="majorHAnsi" w:cstheme="majorHAnsi"/>
          <w:b/>
          <w:bCs/>
          <w:color w:val="000000"/>
          <w:sz w:val="21"/>
          <w:szCs w:val="21"/>
        </w:rPr>
        <w:t>Wykonawcy</w:t>
      </w:r>
      <w:r w:rsidRPr="0026405B">
        <w:rPr>
          <w:rFonts w:asciiTheme="majorHAnsi" w:hAnsiTheme="majorHAnsi" w:cstheme="majorHAnsi"/>
          <w:color w:val="000000"/>
          <w:sz w:val="21"/>
          <w:szCs w:val="21"/>
        </w:rPr>
        <w:t xml:space="preserve">, a także praw przysługujących osobom , których dane osobowe zostały udostępnione , można się  skontaktować z Inspektorem Ochrony Danych Osobowych </w:t>
      </w:r>
      <w:r w:rsidR="0000003B" w:rsidRPr="0026405B">
        <w:rPr>
          <w:rFonts w:asciiTheme="majorHAnsi" w:hAnsiTheme="majorHAnsi" w:cstheme="majorHAnsi"/>
          <w:sz w:val="21"/>
          <w:szCs w:val="21"/>
        </w:rPr>
        <w:t xml:space="preserve">za pomocą adresu e- mail: </w:t>
      </w:r>
      <w:hyperlink r:id="rId10" w:history="1">
        <w:r w:rsidR="00125685" w:rsidRPr="0026405B">
          <w:rPr>
            <w:rStyle w:val="Hipercze"/>
            <w:rFonts w:asciiTheme="majorHAnsi" w:hAnsiTheme="majorHAnsi" w:cstheme="majorHAnsi"/>
            <w:sz w:val="21"/>
            <w:szCs w:val="21"/>
          </w:rPr>
          <w:t>_______</w:t>
        </w:r>
      </w:hyperlink>
      <w:r w:rsidR="0000003B" w:rsidRPr="0026405B">
        <w:rPr>
          <w:rFonts w:asciiTheme="majorHAnsi" w:hAnsiTheme="majorHAnsi" w:cstheme="majorHAnsi"/>
          <w:sz w:val="21"/>
          <w:szCs w:val="21"/>
        </w:rPr>
        <w:t xml:space="preserve"> lub pisemnie na adres: </w:t>
      </w:r>
      <w:r w:rsidR="00125685" w:rsidRPr="0026405B">
        <w:rPr>
          <w:rFonts w:asciiTheme="majorHAnsi" w:hAnsiTheme="majorHAnsi" w:cstheme="majorHAnsi"/>
          <w:b/>
          <w:sz w:val="21"/>
          <w:szCs w:val="21"/>
        </w:rPr>
        <w:t>__________</w:t>
      </w:r>
      <w:r w:rsidR="0000003B" w:rsidRPr="0026405B">
        <w:rPr>
          <w:rFonts w:asciiTheme="majorHAnsi" w:hAnsiTheme="majorHAnsi" w:cstheme="majorHAnsi"/>
          <w:b/>
          <w:sz w:val="21"/>
          <w:szCs w:val="21"/>
        </w:rPr>
        <w:t>.</w:t>
      </w:r>
    </w:p>
    <w:p w14:paraId="132D922B" w14:textId="1FB78870" w:rsidR="005F2288" w:rsidRPr="0029786D" w:rsidRDefault="005F2288" w:rsidP="0029786D">
      <w:pPr>
        <w:pBdr>
          <w:top w:val="nil"/>
          <w:left w:val="nil"/>
          <w:bottom w:val="nil"/>
          <w:right w:val="nil"/>
          <w:between w:val="nil"/>
        </w:pBdr>
        <w:tabs>
          <w:tab w:val="left" w:pos="851"/>
        </w:tabs>
        <w:spacing w:line="280" w:lineRule="atLeast"/>
        <w:ind w:leftChars="130" w:left="689" w:hangingChars="192" w:hanging="40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3)</w:t>
      </w:r>
      <w:r w:rsidRPr="0029786D">
        <w:rPr>
          <w:rFonts w:asciiTheme="majorHAnsi" w:hAnsiTheme="majorHAnsi" w:cstheme="majorHAnsi"/>
          <w:color w:val="000000"/>
          <w:sz w:val="21"/>
          <w:szCs w:val="21"/>
        </w:rPr>
        <w:tab/>
        <w:t xml:space="preserve">dane osobowe </w:t>
      </w:r>
      <w:r w:rsidRPr="0029786D">
        <w:rPr>
          <w:rFonts w:asciiTheme="majorHAnsi" w:hAnsiTheme="majorHAnsi" w:cstheme="majorHAnsi"/>
          <w:b/>
          <w:bCs/>
          <w:color w:val="000000"/>
          <w:sz w:val="21"/>
          <w:szCs w:val="21"/>
        </w:rPr>
        <w:t>Wykonawcy</w:t>
      </w:r>
      <w:r w:rsidRPr="0029786D">
        <w:rPr>
          <w:rFonts w:asciiTheme="majorHAnsi" w:hAnsiTheme="majorHAnsi" w:cstheme="majorHAnsi"/>
          <w:color w:val="000000"/>
          <w:sz w:val="21"/>
          <w:szCs w:val="21"/>
        </w:rPr>
        <w:t xml:space="preserve"> przetwarzane będą na podstawie art. 6 ust. 1 lit. b RODO w celu związanym z realizacją Umowy</w:t>
      </w:r>
      <w:r w:rsidR="00195C39" w:rsidRPr="0029786D">
        <w:rPr>
          <w:rFonts w:asciiTheme="majorHAnsi" w:hAnsiTheme="majorHAnsi" w:cstheme="majorHAnsi"/>
          <w:color w:val="000000"/>
          <w:sz w:val="21"/>
          <w:szCs w:val="21"/>
        </w:rPr>
        <w:t>.</w:t>
      </w:r>
      <w:r w:rsidR="00FB5B4B" w:rsidRPr="0029786D">
        <w:rPr>
          <w:rFonts w:asciiTheme="majorHAnsi" w:hAnsiTheme="majorHAnsi" w:cstheme="majorHAnsi"/>
          <w:color w:val="000000"/>
          <w:sz w:val="21"/>
          <w:szCs w:val="21"/>
        </w:rPr>
        <w:t xml:space="preserve"> </w:t>
      </w:r>
    </w:p>
    <w:p w14:paraId="564D437A" w14:textId="77777777" w:rsidR="005F2288" w:rsidRPr="0029786D" w:rsidRDefault="005F2288" w:rsidP="0029786D">
      <w:pPr>
        <w:pBdr>
          <w:top w:val="nil"/>
          <w:left w:val="nil"/>
          <w:bottom w:val="nil"/>
          <w:right w:val="nil"/>
          <w:between w:val="nil"/>
        </w:pBdr>
        <w:tabs>
          <w:tab w:val="left" w:pos="284"/>
        </w:tabs>
        <w:spacing w:line="280" w:lineRule="atLeast"/>
        <w:ind w:left="271" w:hangingChars="130" w:hanging="27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2.</w:t>
      </w:r>
      <w:r w:rsidRPr="0029786D">
        <w:rPr>
          <w:rFonts w:asciiTheme="majorHAnsi" w:hAnsiTheme="majorHAnsi" w:cstheme="majorHAnsi"/>
          <w:color w:val="000000"/>
          <w:sz w:val="21"/>
          <w:szCs w:val="21"/>
        </w:rPr>
        <w:tab/>
      </w:r>
      <w:r w:rsidRPr="0029786D">
        <w:rPr>
          <w:rFonts w:asciiTheme="majorHAnsi" w:hAnsiTheme="majorHAnsi" w:cstheme="majorHAnsi"/>
          <w:b/>
          <w:color w:val="000000"/>
          <w:sz w:val="21"/>
          <w:szCs w:val="21"/>
        </w:rPr>
        <w:t>Wykonawca</w:t>
      </w:r>
      <w:r w:rsidRPr="0029786D">
        <w:rPr>
          <w:rFonts w:asciiTheme="majorHAnsi" w:hAnsiTheme="majorHAnsi" w:cstheme="majorHAnsi"/>
          <w:color w:val="000000"/>
          <w:sz w:val="21"/>
          <w:szCs w:val="21"/>
        </w:rPr>
        <w:t xml:space="preserve">  informuje,  zgodnie z art. 13 ust. 1 i 2 RODO, że: </w:t>
      </w:r>
    </w:p>
    <w:p w14:paraId="2F709DF9" w14:textId="1FF68BE1" w:rsidR="005F2288" w:rsidRPr="0029786D" w:rsidRDefault="005F2288" w:rsidP="0029786D">
      <w:pPr>
        <w:pBdr>
          <w:top w:val="nil"/>
          <w:left w:val="nil"/>
          <w:bottom w:val="nil"/>
          <w:right w:val="nil"/>
          <w:between w:val="nil"/>
        </w:pBdr>
        <w:tabs>
          <w:tab w:val="left" w:pos="567"/>
        </w:tabs>
        <w:spacing w:line="280" w:lineRule="atLeast"/>
        <w:ind w:leftChars="128" w:left="565" w:firstLineChars="0" w:hanging="28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1)</w:t>
      </w:r>
      <w:r w:rsidRPr="0029786D">
        <w:rPr>
          <w:rFonts w:asciiTheme="majorHAnsi" w:hAnsiTheme="majorHAnsi" w:cstheme="majorHAnsi"/>
          <w:color w:val="000000"/>
          <w:sz w:val="21"/>
          <w:szCs w:val="21"/>
        </w:rPr>
        <w:tab/>
        <w:t xml:space="preserve">administratorem  danych osobowych udostępnionych przez </w:t>
      </w:r>
      <w:r w:rsidRPr="0029786D">
        <w:rPr>
          <w:rFonts w:asciiTheme="majorHAnsi" w:hAnsiTheme="majorHAnsi" w:cstheme="majorHAnsi"/>
          <w:b/>
          <w:bCs/>
          <w:color w:val="000000"/>
          <w:sz w:val="21"/>
          <w:szCs w:val="21"/>
        </w:rPr>
        <w:t>Zamawiającego</w:t>
      </w:r>
      <w:r w:rsidRPr="0029786D">
        <w:rPr>
          <w:rFonts w:asciiTheme="majorHAnsi" w:hAnsiTheme="majorHAnsi" w:cstheme="majorHAnsi"/>
          <w:color w:val="000000"/>
          <w:sz w:val="21"/>
          <w:szCs w:val="21"/>
        </w:rPr>
        <w:t xml:space="preserve">, zwanych dalej „danymi osobowymi </w:t>
      </w:r>
      <w:r w:rsidRPr="0029786D">
        <w:rPr>
          <w:rFonts w:asciiTheme="majorHAnsi" w:hAnsiTheme="majorHAnsi" w:cstheme="majorHAnsi"/>
          <w:b/>
          <w:bCs/>
          <w:color w:val="000000"/>
          <w:sz w:val="21"/>
          <w:szCs w:val="21"/>
        </w:rPr>
        <w:t>Zamawiającego</w:t>
      </w:r>
      <w:r w:rsidRPr="0029786D">
        <w:rPr>
          <w:rFonts w:asciiTheme="majorHAnsi" w:hAnsiTheme="majorHAnsi" w:cstheme="majorHAnsi"/>
          <w:color w:val="000000"/>
          <w:sz w:val="21"/>
          <w:szCs w:val="21"/>
        </w:rPr>
        <w:t xml:space="preserve">” jest </w:t>
      </w:r>
      <w:r w:rsidRPr="0029786D">
        <w:rPr>
          <w:rFonts w:asciiTheme="majorHAnsi" w:hAnsiTheme="majorHAnsi" w:cstheme="majorHAnsi"/>
          <w:color w:val="000000"/>
          <w:sz w:val="21"/>
          <w:szCs w:val="21"/>
          <w:highlight w:val="lightGray"/>
        </w:rPr>
        <w:t>_______</w:t>
      </w:r>
    </w:p>
    <w:p w14:paraId="31F84A5B" w14:textId="77777777" w:rsidR="005F2288" w:rsidRPr="0029786D" w:rsidRDefault="005F2288" w:rsidP="0029786D">
      <w:pPr>
        <w:pBdr>
          <w:top w:val="nil"/>
          <w:left w:val="nil"/>
          <w:bottom w:val="nil"/>
          <w:right w:val="nil"/>
          <w:between w:val="nil"/>
        </w:pBdr>
        <w:tabs>
          <w:tab w:val="left" w:pos="567"/>
        </w:tabs>
        <w:spacing w:line="280" w:lineRule="atLeast"/>
        <w:ind w:leftChars="128" w:left="565" w:firstLineChars="0" w:hanging="28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2) jeśli będą pytania dotyczące sposobu i zakresu przetwarzania  danych osobowych </w:t>
      </w:r>
      <w:r w:rsidRPr="0029786D">
        <w:rPr>
          <w:rFonts w:asciiTheme="majorHAnsi" w:hAnsiTheme="majorHAnsi" w:cstheme="majorHAnsi"/>
          <w:b/>
          <w:bCs/>
          <w:color w:val="000000"/>
          <w:sz w:val="21"/>
          <w:szCs w:val="21"/>
        </w:rPr>
        <w:t>Zamawiającego</w:t>
      </w:r>
      <w:r w:rsidRPr="0029786D">
        <w:rPr>
          <w:rFonts w:asciiTheme="majorHAnsi" w:hAnsiTheme="majorHAnsi" w:cstheme="majorHAnsi"/>
          <w:color w:val="000000"/>
          <w:sz w:val="21"/>
          <w:szCs w:val="21"/>
        </w:rPr>
        <w:t xml:space="preserve">, a także praw przysługujących osobom, których dane osobowe zostały udostępnione , można się  skontaktować z Inspektorem Ochrony Danych Osobowych : </w:t>
      </w:r>
      <w:r w:rsidRPr="0029786D">
        <w:rPr>
          <w:rFonts w:asciiTheme="majorHAnsi" w:hAnsiTheme="majorHAnsi" w:cstheme="majorHAnsi"/>
          <w:color w:val="000000"/>
          <w:sz w:val="21"/>
          <w:szCs w:val="21"/>
          <w:highlight w:val="lightGray"/>
        </w:rPr>
        <w:t>_______</w:t>
      </w:r>
    </w:p>
    <w:p w14:paraId="512AE651" w14:textId="51620E30" w:rsidR="005F2288" w:rsidRPr="0029786D" w:rsidRDefault="005F2288" w:rsidP="0029786D">
      <w:pPr>
        <w:pBdr>
          <w:top w:val="nil"/>
          <w:left w:val="nil"/>
          <w:bottom w:val="nil"/>
          <w:right w:val="nil"/>
          <w:between w:val="nil"/>
        </w:pBdr>
        <w:tabs>
          <w:tab w:val="left" w:pos="567"/>
        </w:tabs>
        <w:spacing w:line="280" w:lineRule="atLeast"/>
        <w:ind w:leftChars="128" w:left="565" w:firstLineChars="0" w:hanging="28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3) </w:t>
      </w:r>
      <w:r w:rsidRPr="0029786D">
        <w:rPr>
          <w:rFonts w:asciiTheme="majorHAnsi" w:hAnsiTheme="majorHAnsi" w:cstheme="majorHAnsi"/>
          <w:sz w:val="21"/>
          <w:szCs w:val="21"/>
        </w:rPr>
        <w:t xml:space="preserve">dane osobowe </w:t>
      </w:r>
      <w:r w:rsidRPr="0029786D">
        <w:rPr>
          <w:rFonts w:asciiTheme="majorHAnsi" w:hAnsiTheme="majorHAnsi" w:cstheme="majorHAnsi"/>
          <w:b/>
          <w:bCs/>
          <w:sz w:val="21"/>
          <w:szCs w:val="21"/>
        </w:rPr>
        <w:t>Zamawiającego</w:t>
      </w:r>
      <w:r w:rsidRPr="0029786D">
        <w:rPr>
          <w:rFonts w:asciiTheme="majorHAnsi" w:hAnsiTheme="majorHAnsi" w:cstheme="majorHAnsi"/>
          <w:sz w:val="21"/>
          <w:szCs w:val="21"/>
        </w:rPr>
        <w:t xml:space="preserve"> przetwarzane będą na podstawie art. 6 ust. 1 lit. b RODO wyłącznie w celu związanym z realizacją Umowy.</w:t>
      </w:r>
    </w:p>
    <w:p w14:paraId="388CB910" w14:textId="77777777" w:rsidR="00FB5B4B" w:rsidRPr="0029786D" w:rsidRDefault="00FB5B4B" w:rsidP="0029786D">
      <w:pPr>
        <w:pBdr>
          <w:top w:val="nil"/>
          <w:left w:val="nil"/>
          <w:bottom w:val="nil"/>
          <w:right w:val="nil"/>
          <w:between w:val="nil"/>
        </w:pBdr>
        <w:spacing w:line="280" w:lineRule="atLeast"/>
        <w:ind w:left="0" w:hanging="2"/>
        <w:jc w:val="center"/>
        <w:rPr>
          <w:rFonts w:asciiTheme="majorHAnsi" w:hAnsiTheme="majorHAnsi" w:cstheme="majorHAnsi"/>
          <w:b/>
          <w:color w:val="000000"/>
          <w:sz w:val="21"/>
          <w:szCs w:val="21"/>
        </w:rPr>
      </w:pPr>
    </w:p>
    <w:p w14:paraId="69B3FF3B" w14:textId="77777777" w:rsidR="005650D3" w:rsidRPr="0029786D" w:rsidRDefault="005650D3" w:rsidP="0029786D">
      <w:pPr>
        <w:suppressAutoHyphens w:val="0"/>
        <w:autoSpaceDE w:val="0"/>
        <w:autoSpaceDN w:val="0"/>
        <w:adjustRightInd w:val="0"/>
        <w:spacing w:line="280" w:lineRule="atLeast"/>
        <w:ind w:leftChars="0" w:left="0" w:firstLineChars="0" w:firstLine="0"/>
        <w:jc w:val="center"/>
        <w:textDirection w:val="lrTb"/>
        <w:textAlignment w:val="auto"/>
        <w:outlineLvl w:val="9"/>
        <w:rPr>
          <w:rFonts w:asciiTheme="majorHAnsi" w:hAnsiTheme="majorHAnsi" w:cstheme="majorHAnsi"/>
          <w:position w:val="0"/>
          <w:sz w:val="21"/>
          <w:szCs w:val="21"/>
          <w:lang w:eastAsia="pl-PL"/>
        </w:rPr>
      </w:pPr>
      <w:proofErr w:type="spellStart"/>
      <w:r w:rsidRPr="0029786D">
        <w:rPr>
          <w:rFonts w:asciiTheme="majorHAnsi" w:hAnsiTheme="majorHAnsi" w:cstheme="majorHAnsi"/>
          <w:b/>
          <w:bCs/>
          <w:position w:val="0"/>
          <w:sz w:val="21"/>
          <w:szCs w:val="21"/>
          <w:lang w:eastAsia="pl-PL"/>
        </w:rPr>
        <w:t>Elektromobilność</w:t>
      </w:r>
      <w:proofErr w:type="spellEnd"/>
    </w:p>
    <w:p w14:paraId="3953710C" w14:textId="394179E1" w:rsidR="005650D3" w:rsidRPr="0029786D" w:rsidRDefault="005650D3" w:rsidP="0029786D">
      <w:pPr>
        <w:suppressAutoHyphens w:val="0"/>
        <w:autoSpaceDE w:val="0"/>
        <w:autoSpaceDN w:val="0"/>
        <w:adjustRightInd w:val="0"/>
        <w:spacing w:line="280" w:lineRule="atLeast"/>
        <w:ind w:leftChars="0" w:left="0" w:firstLineChars="0" w:firstLine="0"/>
        <w:jc w:val="center"/>
        <w:textDirection w:val="lrTb"/>
        <w:textAlignment w:val="auto"/>
        <w:outlineLvl w:val="9"/>
        <w:rPr>
          <w:rFonts w:asciiTheme="majorHAnsi" w:hAnsiTheme="majorHAnsi" w:cstheme="majorHAnsi"/>
          <w:position w:val="0"/>
          <w:sz w:val="21"/>
          <w:szCs w:val="21"/>
          <w:lang w:eastAsia="pl-PL"/>
        </w:rPr>
      </w:pPr>
      <w:r w:rsidRPr="0029786D">
        <w:rPr>
          <w:rFonts w:asciiTheme="majorHAnsi" w:hAnsiTheme="majorHAnsi" w:cstheme="majorHAnsi"/>
          <w:b/>
          <w:bCs/>
          <w:position w:val="0"/>
          <w:sz w:val="21"/>
          <w:szCs w:val="21"/>
          <w:lang w:eastAsia="pl-PL"/>
        </w:rPr>
        <w:t xml:space="preserve">§14 </w:t>
      </w:r>
    </w:p>
    <w:p w14:paraId="5124A171" w14:textId="77777777" w:rsidR="005650D3" w:rsidRPr="0029786D" w:rsidRDefault="005650D3" w:rsidP="0029786D">
      <w:pPr>
        <w:numPr>
          <w:ilvl w:val="1"/>
          <w:numId w:val="37"/>
        </w:numPr>
        <w:suppressAutoHyphens w:val="0"/>
        <w:autoSpaceDE w:val="0"/>
        <w:autoSpaceDN w:val="0"/>
        <w:adjustRightInd w:val="0"/>
        <w:spacing w:line="280" w:lineRule="atLeast"/>
        <w:ind w:leftChars="0" w:left="426" w:firstLineChars="0" w:hanging="426"/>
        <w:jc w:val="both"/>
        <w:textDirection w:val="lrTb"/>
        <w:textAlignment w:val="auto"/>
        <w:outlineLvl w:val="9"/>
        <w:rPr>
          <w:rFonts w:asciiTheme="majorHAnsi" w:hAnsiTheme="majorHAnsi" w:cstheme="majorHAnsi"/>
          <w:position w:val="0"/>
          <w:sz w:val="21"/>
          <w:szCs w:val="21"/>
          <w:lang w:eastAsia="pl-PL"/>
        </w:rPr>
      </w:pPr>
      <w:r w:rsidRPr="0029786D">
        <w:rPr>
          <w:rFonts w:asciiTheme="majorHAnsi" w:hAnsiTheme="majorHAnsi" w:cstheme="majorHAnsi"/>
          <w:b/>
          <w:bCs/>
          <w:position w:val="0"/>
          <w:sz w:val="21"/>
          <w:szCs w:val="21"/>
          <w:lang w:eastAsia="pl-PL"/>
        </w:rPr>
        <w:t>Wykonawca</w:t>
      </w:r>
      <w:r w:rsidRPr="0029786D">
        <w:rPr>
          <w:rFonts w:asciiTheme="majorHAnsi" w:hAnsiTheme="majorHAnsi" w:cstheme="majorHAnsi"/>
          <w:position w:val="0"/>
          <w:sz w:val="21"/>
          <w:szCs w:val="21"/>
          <w:lang w:eastAsia="pl-PL"/>
        </w:rPr>
        <w:t xml:space="preserve"> przystępując do Umowy zobowiązany jest do złożenia Oświadczenia dotyczącego używania do wykonania zamówienia pojazdów samochodowych w rozumieniu art. 2 pkt 33 ustawy z dnia 20 czerwca 1997 r. – Prawo o ruchu drogowym (</w:t>
      </w:r>
      <w:proofErr w:type="spellStart"/>
      <w:r w:rsidRPr="0029786D">
        <w:rPr>
          <w:rFonts w:asciiTheme="majorHAnsi" w:hAnsiTheme="majorHAnsi" w:cstheme="majorHAnsi"/>
          <w:position w:val="0"/>
          <w:sz w:val="21"/>
          <w:szCs w:val="21"/>
          <w:lang w:eastAsia="pl-PL"/>
        </w:rPr>
        <w:t>t.j</w:t>
      </w:r>
      <w:proofErr w:type="spellEnd"/>
      <w:r w:rsidRPr="0029786D">
        <w:rPr>
          <w:rFonts w:asciiTheme="majorHAnsi" w:hAnsiTheme="majorHAnsi" w:cstheme="majorHAnsi"/>
          <w:position w:val="0"/>
          <w:sz w:val="21"/>
          <w:szCs w:val="21"/>
          <w:lang w:eastAsia="pl-PL"/>
        </w:rPr>
        <w:t>. Dz. U. z 2022 r. poz. 988 ze zm.) wg wzoru stanowiącego Załącznik</w:t>
      </w:r>
      <w:r w:rsidRPr="0029786D">
        <w:rPr>
          <w:rFonts w:asciiTheme="majorHAnsi" w:hAnsiTheme="majorHAnsi" w:cstheme="majorHAnsi"/>
          <w:b/>
          <w:bCs/>
          <w:i/>
          <w:iCs/>
          <w:position w:val="0"/>
          <w:sz w:val="21"/>
          <w:szCs w:val="21"/>
          <w:lang w:eastAsia="pl-PL"/>
        </w:rPr>
        <w:t xml:space="preserve"> </w:t>
      </w:r>
      <w:r w:rsidRPr="0029786D">
        <w:rPr>
          <w:rFonts w:asciiTheme="majorHAnsi" w:hAnsiTheme="majorHAnsi" w:cstheme="majorHAnsi"/>
          <w:position w:val="0"/>
          <w:sz w:val="21"/>
          <w:szCs w:val="21"/>
          <w:lang w:eastAsia="pl-PL"/>
        </w:rPr>
        <w:t xml:space="preserve">do Umowy. </w:t>
      </w:r>
    </w:p>
    <w:p w14:paraId="05523BDA" w14:textId="77777777" w:rsidR="005650D3" w:rsidRPr="0029786D" w:rsidRDefault="005650D3" w:rsidP="0029786D">
      <w:pPr>
        <w:numPr>
          <w:ilvl w:val="1"/>
          <w:numId w:val="37"/>
        </w:numPr>
        <w:suppressAutoHyphens w:val="0"/>
        <w:autoSpaceDE w:val="0"/>
        <w:autoSpaceDN w:val="0"/>
        <w:adjustRightInd w:val="0"/>
        <w:spacing w:line="280" w:lineRule="atLeast"/>
        <w:ind w:leftChars="0" w:left="426" w:firstLineChars="0" w:hanging="426"/>
        <w:jc w:val="both"/>
        <w:textDirection w:val="lrTb"/>
        <w:textAlignment w:val="auto"/>
        <w:outlineLvl w:val="9"/>
        <w:rPr>
          <w:rFonts w:asciiTheme="majorHAnsi" w:hAnsiTheme="majorHAnsi" w:cstheme="majorHAnsi"/>
          <w:position w:val="0"/>
          <w:sz w:val="21"/>
          <w:szCs w:val="21"/>
          <w:lang w:eastAsia="pl-PL"/>
        </w:rPr>
      </w:pPr>
      <w:r w:rsidRPr="0029786D">
        <w:rPr>
          <w:rFonts w:asciiTheme="majorHAnsi" w:hAnsiTheme="majorHAnsi" w:cstheme="majorHAnsi"/>
          <w:position w:val="0"/>
          <w:sz w:val="21"/>
          <w:szCs w:val="21"/>
          <w:lang w:eastAsia="pl-PL"/>
        </w:rPr>
        <w:t xml:space="preserve">Oświadczenie może być zmienione przez </w:t>
      </w:r>
      <w:r w:rsidRPr="0029786D">
        <w:rPr>
          <w:rFonts w:asciiTheme="majorHAnsi" w:hAnsiTheme="majorHAnsi" w:cstheme="majorHAnsi"/>
          <w:b/>
          <w:bCs/>
          <w:position w:val="0"/>
          <w:sz w:val="21"/>
          <w:szCs w:val="21"/>
          <w:lang w:eastAsia="pl-PL"/>
        </w:rPr>
        <w:t>Wykonawcę</w:t>
      </w:r>
      <w:r w:rsidRPr="0029786D">
        <w:rPr>
          <w:rFonts w:asciiTheme="majorHAnsi" w:hAnsiTheme="majorHAnsi" w:cstheme="majorHAnsi"/>
          <w:position w:val="0"/>
          <w:sz w:val="21"/>
          <w:szCs w:val="21"/>
          <w:lang w:eastAsia="pl-PL"/>
        </w:rPr>
        <w:t xml:space="preserve"> odpowiednio do zmiany liczby pojazdów używanych przy wykonywaniu Umowy. Zmiana oświadczenia nie wymaga zmiany Umowy. </w:t>
      </w:r>
    </w:p>
    <w:p w14:paraId="3ECEDED4" w14:textId="77777777" w:rsidR="005650D3" w:rsidRPr="0029786D" w:rsidRDefault="005650D3" w:rsidP="0029786D">
      <w:pPr>
        <w:numPr>
          <w:ilvl w:val="1"/>
          <w:numId w:val="37"/>
        </w:numPr>
        <w:suppressAutoHyphens w:val="0"/>
        <w:autoSpaceDE w:val="0"/>
        <w:autoSpaceDN w:val="0"/>
        <w:adjustRightInd w:val="0"/>
        <w:spacing w:line="280" w:lineRule="atLeast"/>
        <w:ind w:leftChars="0" w:left="426" w:firstLineChars="0" w:hanging="426"/>
        <w:jc w:val="both"/>
        <w:textDirection w:val="lrTb"/>
        <w:textAlignment w:val="auto"/>
        <w:outlineLvl w:val="9"/>
        <w:rPr>
          <w:rFonts w:asciiTheme="majorHAnsi" w:hAnsiTheme="majorHAnsi" w:cstheme="majorHAnsi"/>
          <w:position w:val="0"/>
          <w:sz w:val="21"/>
          <w:szCs w:val="21"/>
          <w:lang w:eastAsia="pl-PL"/>
        </w:rPr>
      </w:pPr>
      <w:r w:rsidRPr="0029786D">
        <w:rPr>
          <w:rFonts w:asciiTheme="majorHAnsi" w:hAnsiTheme="majorHAnsi" w:cstheme="majorHAnsi"/>
          <w:b/>
          <w:bCs/>
          <w:position w:val="0"/>
          <w:sz w:val="21"/>
          <w:szCs w:val="21"/>
          <w:lang w:eastAsia="pl-PL"/>
        </w:rPr>
        <w:t>Zamawiający</w:t>
      </w:r>
      <w:r w:rsidRPr="0029786D">
        <w:rPr>
          <w:rFonts w:asciiTheme="majorHAnsi" w:hAnsiTheme="majorHAnsi" w:cstheme="majorHAnsi"/>
          <w:position w:val="0"/>
          <w:sz w:val="21"/>
          <w:szCs w:val="21"/>
          <w:lang w:eastAsia="pl-PL"/>
        </w:rPr>
        <w:t xml:space="preserve"> uprawniony jest do weryfikacji oświadczenia poprzez żądanie kopii dowodu rejestracyjnego, innych dokumentów dotyczących pojazdu albo okazania pojazdu. Weryfikacja ilości pojazdów dotyczy pojazdów używanych przy wykonywaniu Umowy przez </w:t>
      </w:r>
      <w:r w:rsidRPr="0029786D">
        <w:rPr>
          <w:rFonts w:asciiTheme="majorHAnsi" w:hAnsiTheme="majorHAnsi" w:cstheme="majorHAnsi"/>
          <w:b/>
          <w:bCs/>
          <w:position w:val="0"/>
          <w:sz w:val="21"/>
          <w:szCs w:val="21"/>
          <w:lang w:eastAsia="pl-PL"/>
        </w:rPr>
        <w:t>Wykonawcę</w:t>
      </w:r>
      <w:r w:rsidRPr="0029786D">
        <w:rPr>
          <w:rFonts w:asciiTheme="majorHAnsi" w:hAnsiTheme="majorHAnsi" w:cstheme="majorHAnsi"/>
          <w:position w:val="0"/>
          <w:sz w:val="21"/>
          <w:szCs w:val="21"/>
          <w:lang w:eastAsia="pl-PL"/>
        </w:rPr>
        <w:t xml:space="preserve"> i Podwykonawców. </w:t>
      </w:r>
    </w:p>
    <w:p w14:paraId="2147538B" w14:textId="77777777" w:rsidR="005650D3" w:rsidRPr="0029786D" w:rsidRDefault="005650D3" w:rsidP="0029786D">
      <w:pPr>
        <w:numPr>
          <w:ilvl w:val="1"/>
          <w:numId w:val="37"/>
        </w:numPr>
        <w:suppressAutoHyphens w:val="0"/>
        <w:autoSpaceDE w:val="0"/>
        <w:autoSpaceDN w:val="0"/>
        <w:adjustRightInd w:val="0"/>
        <w:spacing w:line="280" w:lineRule="atLeast"/>
        <w:ind w:leftChars="0" w:left="426" w:firstLineChars="0" w:hanging="426"/>
        <w:jc w:val="both"/>
        <w:textDirection w:val="lrTb"/>
        <w:textAlignment w:val="auto"/>
        <w:outlineLvl w:val="9"/>
        <w:rPr>
          <w:rFonts w:asciiTheme="majorHAnsi" w:hAnsiTheme="majorHAnsi" w:cstheme="majorHAnsi"/>
          <w:position w:val="0"/>
          <w:sz w:val="21"/>
          <w:szCs w:val="21"/>
          <w:lang w:eastAsia="pl-PL"/>
        </w:rPr>
      </w:pPr>
      <w:r w:rsidRPr="0029786D">
        <w:rPr>
          <w:rFonts w:asciiTheme="majorHAnsi" w:hAnsiTheme="majorHAnsi" w:cstheme="majorHAnsi"/>
          <w:position w:val="0"/>
          <w:sz w:val="21"/>
          <w:szCs w:val="21"/>
          <w:lang w:eastAsia="pl-PL"/>
        </w:rPr>
        <w:t xml:space="preserve">Uniemożliwienie </w:t>
      </w:r>
      <w:r w:rsidRPr="0029786D">
        <w:rPr>
          <w:rFonts w:asciiTheme="majorHAnsi" w:hAnsiTheme="majorHAnsi" w:cstheme="majorHAnsi"/>
          <w:b/>
          <w:bCs/>
          <w:position w:val="0"/>
          <w:sz w:val="21"/>
          <w:szCs w:val="21"/>
          <w:lang w:eastAsia="pl-PL"/>
        </w:rPr>
        <w:t>Zamawiającemu</w:t>
      </w:r>
      <w:r w:rsidRPr="0029786D">
        <w:rPr>
          <w:rFonts w:asciiTheme="majorHAnsi" w:hAnsiTheme="majorHAnsi" w:cstheme="majorHAnsi"/>
          <w:position w:val="0"/>
          <w:sz w:val="21"/>
          <w:szCs w:val="21"/>
          <w:lang w:eastAsia="pl-PL"/>
        </w:rPr>
        <w:t xml:space="preserve"> weryfikacji oświadczenia </w:t>
      </w:r>
      <w:bookmarkStart w:id="6" w:name="_Hlk129677592"/>
      <w:r w:rsidRPr="0029786D">
        <w:rPr>
          <w:rFonts w:asciiTheme="majorHAnsi" w:hAnsiTheme="majorHAnsi" w:cstheme="majorHAnsi"/>
          <w:position w:val="0"/>
          <w:sz w:val="21"/>
          <w:szCs w:val="21"/>
          <w:lang w:eastAsia="pl-PL"/>
        </w:rPr>
        <w:t>lub złożenie oświadczenia niezgodnego z prawdą</w:t>
      </w:r>
      <w:bookmarkEnd w:id="6"/>
      <w:r w:rsidRPr="0029786D">
        <w:rPr>
          <w:rFonts w:asciiTheme="majorHAnsi" w:hAnsiTheme="majorHAnsi" w:cstheme="majorHAnsi"/>
          <w:position w:val="0"/>
          <w:sz w:val="21"/>
          <w:szCs w:val="21"/>
          <w:lang w:eastAsia="pl-PL"/>
        </w:rPr>
        <w:t xml:space="preserve">, stanowi istotne naruszenie Umowy i może być podstawą do odstąpienia od Umowy przez </w:t>
      </w:r>
      <w:r w:rsidRPr="0029786D">
        <w:rPr>
          <w:rFonts w:asciiTheme="majorHAnsi" w:hAnsiTheme="majorHAnsi" w:cstheme="majorHAnsi"/>
          <w:b/>
          <w:bCs/>
          <w:position w:val="0"/>
          <w:sz w:val="21"/>
          <w:szCs w:val="21"/>
          <w:lang w:eastAsia="pl-PL"/>
        </w:rPr>
        <w:t>Zamawiającego</w:t>
      </w:r>
      <w:r w:rsidRPr="0029786D">
        <w:rPr>
          <w:rFonts w:asciiTheme="majorHAnsi" w:hAnsiTheme="majorHAnsi" w:cstheme="majorHAnsi"/>
          <w:position w:val="0"/>
          <w:sz w:val="21"/>
          <w:szCs w:val="21"/>
          <w:lang w:eastAsia="pl-PL"/>
        </w:rPr>
        <w:t xml:space="preserve"> z winy </w:t>
      </w:r>
      <w:r w:rsidRPr="0029786D">
        <w:rPr>
          <w:rFonts w:asciiTheme="majorHAnsi" w:hAnsiTheme="majorHAnsi" w:cstheme="majorHAnsi"/>
          <w:b/>
          <w:bCs/>
          <w:position w:val="0"/>
          <w:sz w:val="21"/>
          <w:szCs w:val="21"/>
          <w:lang w:eastAsia="pl-PL"/>
        </w:rPr>
        <w:t>Wykonawcy</w:t>
      </w:r>
      <w:r w:rsidRPr="0029786D">
        <w:rPr>
          <w:rFonts w:asciiTheme="majorHAnsi" w:hAnsiTheme="majorHAnsi" w:cstheme="majorHAnsi"/>
          <w:position w:val="0"/>
          <w:sz w:val="21"/>
          <w:szCs w:val="21"/>
          <w:lang w:eastAsia="pl-PL"/>
        </w:rPr>
        <w:t>.</w:t>
      </w:r>
    </w:p>
    <w:p w14:paraId="5C808128" w14:textId="77777777" w:rsidR="005650D3" w:rsidRPr="0029786D" w:rsidRDefault="005650D3" w:rsidP="0029786D">
      <w:pPr>
        <w:pBdr>
          <w:top w:val="nil"/>
          <w:left w:val="nil"/>
          <w:bottom w:val="nil"/>
          <w:right w:val="nil"/>
          <w:between w:val="nil"/>
        </w:pBdr>
        <w:spacing w:line="280" w:lineRule="atLeast"/>
        <w:ind w:left="0" w:hanging="2"/>
        <w:jc w:val="center"/>
        <w:rPr>
          <w:rFonts w:asciiTheme="majorHAnsi" w:hAnsiTheme="majorHAnsi" w:cstheme="majorHAnsi"/>
          <w:b/>
          <w:color w:val="000000"/>
          <w:sz w:val="21"/>
          <w:szCs w:val="21"/>
        </w:rPr>
      </w:pPr>
    </w:p>
    <w:p w14:paraId="2CB78E3A" w14:textId="77777777" w:rsidR="0029786D" w:rsidRPr="0026405B" w:rsidRDefault="0029786D" w:rsidP="0029786D">
      <w:pPr>
        <w:suppressAutoHyphens w:val="0"/>
        <w:spacing w:line="280" w:lineRule="atLeast"/>
        <w:ind w:leftChars="0" w:left="0" w:firstLineChars="0" w:firstLine="0"/>
        <w:jc w:val="center"/>
        <w:textDirection w:val="lrTb"/>
        <w:textAlignment w:val="auto"/>
        <w:outlineLvl w:val="9"/>
        <w:rPr>
          <w:rFonts w:asciiTheme="majorHAnsi" w:eastAsia="Times New Roman" w:hAnsiTheme="majorHAnsi" w:cstheme="majorHAnsi"/>
          <w:b/>
          <w:position w:val="0"/>
          <w:sz w:val="21"/>
          <w:szCs w:val="21"/>
          <w:lang w:eastAsia="pl-PL"/>
        </w:rPr>
      </w:pPr>
      <w:r w:rsidRPr="0026405B">
        <w:rPr>
          <w:rFonts w:asciiTheme="majorHAnsi" w:eastAsia="Times New Roman" w:hAnsiTheme="majorHAnsi" w:cstheme="majorHAnsi"/>
          <w:b/>
          <w:position w:val="0"/>
          <w:sz w:val="21"/>
          <w:szCs w:val="21"/>
          <w:lang w:eastAsia="pl-PL"/>
        </w:rPr>
        <w:t>Podwykonawstwo*</w:t>
      </w:r>
    </w:p>
    <w:p w14:paraId="18D821BC" w14:textId="0CAB5FB1" w:rsidR="0029786D" w:rsidRPr="0026405B" w:rsidRDefault="0029786D" w:rsidP="0029786D">
      <w:pPr>
        <w:suppressAutoHyphens w:val="0"/>
        <w:spacing w:line="280" w:lineRule="atLeast"/>
        <w:ind w:leftChars="0" w:left="0" w:firstLineChars="0" w:firstLine="0"/>
        <w:jc w:val="center"/>
        <w:textDirection w:val="lrTb"/>
        <w:textAlignment w:val="auto"/>
        <w:outlineLvl w:val="9"/>
        <w:rPr>
          <w:rFonts w:asciiTheme="majorHAnsi" w:eastAsia="Times New Roman" w:hAnsiTheme="majorHAnsi" w:cstheme="majorHAnsi"/>
          <w:b/>
          <w:position w:val="0"/>
          <w:sz w:val="21"/>
          <w:szCs w:val="21"/>
          <w:lang w:eastAsia="pl-PL"/>
        </w:rPr>
      </w:pPr>
      <w:r w:rsidRPr="0026405B">
        <w:rPr>
          <w:rFonts w:asciiTheme="majorHAnsi" w:eastAsia="Times New Roman" w:hAnsiTheme="majorHAnsi" w:cstheme="majorHAnsi"/>
          <w:b/>
          <w:position w:val="0"/>
          <w:sz w:val="21"/>
          <w:szCs w:val="21"/>
          <w:lang w:eastAsia="pl-PL"/>
        </w:rPr>
        <w:t>§15</w:t>
      </w:r>
    </w:p>
    <w:p w14:paraId="3692FAE5" w14:textId="77777777" w:rsidR="0029786D" w:rsidRPr="0026405B" w:rsidRDefault="0029786D" w:rsidP="0029786D">
      <w:pPr>
        <w:tabs>
          <w:tab w:val="left" w:pos="426"/>
        </w:tabs>
        <w:suppressAutoHyphens w:val="0"/>
        <w:spacing w:line="280" w:lineRule="atLeast"/>
        <w:ind w:leftChars="0" w:left="0" w:firstLineChars="0" w:firstLine="0"/>
        <w:jc w:val="both"/>
        <w:textDirection w:val="lrTb"/>
        <w:textAlignment w:val="auto"/>
        <w:outlineLvl w:val="9"/>
        <w:rPr>
          <w:rFonts w:asciiTheme="majorHAnsi" w:eastAsia="Times New Roman" w:hAnsiTheme="majorHAnsi" w:cstheme="majorHAnsi"/>
          <w:bCs/>
          <w:position w:val="0"/>
          <w:sz w:val="21"/>
          <w:szCs w:val="21"/>
          <w:lang w:eastAsia="pl-PL"/>
        </w:rPr>
      </w:pPr>
      <w:r w:rsidRPr="0026405B">
        <w:rPr>
          <w:rFonts w:asciiTheme="majorHAnsi" w:eastAsia="Times New Roman" w:hAnsiTheme="majorHAnsi" w:cstheme="majorHAnsi"/>
          <w:bCs/>
          <w:position w:val="0"/>
          <w:sz w:val="21"/>
          <w:szCs w:val="21"/>
          <w:lang w:eastAsia="pl-PL"/>
        </w:rPr>
        <w:t>1.</w:t>
      </w:r>
      <w:r w:rsidRPr="0026405B">
        <w:rPr>
          <w:rFonts w:asciiTheme="majorHAnsi" w:eastAsia="Times New Roman" w:hAnsiTheme="majorHAnsi" w:cstheme="majorHAnsi"/>
          <w:bCs/>
          <w:position w:val="0"/>
          <w:sz w:val="21"/>
          <w:szCs w:val="21"/>
          <w:lang w:eastAsia="pl-PL"/>
        </w:rPr>
        <w:tab/>
        <w:t xml:space="preserve">Wykonawca powierza </w:t>
      </w:r>
      <w:r w:rsidRPr="0026405B">
        <w:rPr>
          <w:rFonts w:asciiTheme="majorHAnsi" w:eastAsia="Times New Roman" w:hAnsiTheme="majorHAnsi" w:cstheme="majorHAnsi"/>
          <w:b/>
          <w:position w:val="0"/>
          <w:sz w:val="21"/>
          <w:szCs w:val="21"/>
          <w:lang w:eastAsia="pl-PL"/>
        </w:rPr>
        <w:t>Podwykonawcy</w:t>
      </w:r>
      <w:r w:rsidRPr="0026405B">
        <w:rPr>
          <w:rFonts w:asciiTheme="majorHAnsi" w:eastAsia="Times New Roman" w:hAnsiTheme="majorHAnsi" w:cstheme="majorHAnsi"/>
          <w:bCs/>
          <w:position w:val="0"/>
          <w:sz w:val="21"/>
          <w:szCs w:val="21"/>
          <w:lang w:eastAsia="pl-PL"/>
        </w:rPr>
        <w:t xml:space="preserve"> (nazwa, adres) wykonanie następującej części zamówienia:</w:t>
      </w:r>
    </w:p>
    <w:p w14:paraId="3FAFF59D" w14:textId="77777777" w:rsidR="0029786D" w:rsidRPr="0026405B" w:rsidRDefault="0029786D" w:rsidP="0029786D">
      <w:pPr>
        <w:suppressAutoHyphens w:val="0"/>
        <w:spacing w:line="280" w:lineRule="atLeast"/>
        <w:ind w:leftChars="0" w:left="426" w:firstLineChars="0" w:firstLine="0"/>
        <w:jc w:val="both"/>
        <w:textDirection w:val="lrTb"/>
        <w:textAlignment w:val="auto"/>
        <w:outlineLvl w:val="9"/>
        <w:rPr>
          <w:rFonts w:asciiTheme="majorHAnsi" w:eastAsia="Times New Roman" w:hAnsiTheme="majorHAnsi" w:cstheme="majorHAnsi"/>
          <w:bCs/>
          <w:position w:val="0"/>
          <w:sz w:val="21"/>
          <w:szCs w:val="21"/>
          <w:lang w:eastAsia="pl-PL"/>
        </w:rPr>
      </w:pPr>
      <w:r w:rsidRPr="0026405B">
        <w:rPr>
          <w:rFonts w:asciiTheme="majorHAnsi" w:eastAsia="Times New Roman" w:hAnsiTheme="majorHAnsi" w:cstheme="majorHAnsi"/>
          <w:bCs/>
          <w:position w:val="0"/>
          <w:sz w:val="21"/>
          <w:szCs w:val="21"/>
          <w:lang w:eastAsia="pl-PL"/>
        </w:rPr>
        <w:t>______________________________________________________________________________</w:t>
      </w:r>
    </w:p>
    <w:p w14:paraId="5C6E5A61" w14:textId="77777777" w:rsidR="0029786D" w:rsidRPr="0026405B" w:rsidRDefault="0029786D" w:rsidP="0029786D">
      <w:pPr>
        <w:numPr>
          <w:ilvl w:val="0"/>
          <w:numId w:val="32"/>
        </w:numPr>
        <w:tabs>
          <w:tab w:val="clear" w:pos="785"/>
          <w:tab w:val="num" w:pos="426"/>
        </w:tabs>
        <w:suppressAutoHyphens w:val="0"/>
        <w:spacing w:line="280" w:lineRule="atLeast"/>
        <w:ind w:leftChars="0" w:left="426" w:firstLineChars="0" w:hanging="426"/>
        <w:jc w:val="both"/>
        <w:textDirection w:val="lrTb"/>
        <w:textAlignment w:val="auto"/>
        <w:outlineLvl w:val="9"/>
        <w:rPr>
          <w:rFonts w:asciiTheme="majorHAnsi" w:eastAsia="Times New Roman" w:hAnsiTheme="majorHAnsi" w:cstheme="majorHAnsi"/>
          <w:bCs/>
          <w:position w:val="0"/>
          <w:sz w:val="21"/>
          <w:szCs w:val="21"/>
          <w:lang w:eastAsia="pl-PL"/>
        </w:rPr>
      </w:pPr>
      <w:r w:rsidRPr="0026405B">
        <w:rPr>
          <w:rFonts w:asciiTheme="majorHAnsi" w:eastAsia="Times New Roman" w:hAnsiTheme="majorHAnsi" w:cstheme="majorHAnsi"/>
          <w:bCs/>
          <w:position w:val="0"/>
          <w:sz w:val="21"/>
          <w:szCs w:val="21"/>
          <w:lang w:eastAsia="pl-PL"/>
        </w:rPr>
        <w:t xml:space="preserve">Podwykonawca, o którym mowa w ust. 1, został wskazany w ofercie Wykonawcy, jako Podwykonawca na którego zasoby powoływał się Wykonawca, w celu wykazania spełnienia warunków udziału w postępowaniu, o których mowa w art. 112 ust. 2 ustawy </w:t>
      </w:r>
      <w:proofErr w:type="spellStart"/>
      <w:r w:rsidRPr="0026405B">
        <w:rPr>
          <w:rFonts w:asciiTheme="majorHAnsi" w:eastAsia="Times New Roman" w:hAnsiTheme="majorHAnsi" w:cstheme="majorHAnsi"/>
          <w:bCs/>
          <w:position w:val="0"/>
          <w:sz w:val="21"/>
          <w:szCs w:val="21"/>
          <w:lang w:eastAsia="pl-PL"/>
        </w:rPr>
        <w:t>Pzp</w:t>
      </w:r>
      <w:proofErr w:type="spellEnd"/>
      <w:r w:rsidRPr="0026405B">
        <w:rPr>
          <w:rFonts w:asciiTheme="majorHAnsi" w:eastAsia="Times New Roman" w:hAnsiTheme="majorHAnsi" w:cstheme="majorHAnsi"/>
          <w:bCs/>
          <w:position w:val="0"/>
          <w:sz w:val="21"/>
          <w:szCs w:val="21"/>
          <w:lang w:eastAsia="pl-PL"/>
        </w:rPr>
        <w:t xml:space="preserve">. W przypadku zmiany lub rezygnacji Wykonawcy z wykonania części zamówienia przez Podwykonawcę, o którym mowa w ust. 1, Wykonawca jest zobowiązany wykazać Zamawiającemu, iż proponowany inny Podwykonawca, lub Wykonawca samodzielnie, spełnia je w stopniu nie mniejszym niż wymagany w trakcie postępowania o udzielenie zamówienia. W takim przypadku Wykonawca zwraca się z wnioskiem do Zamawiającego </w:t>
      </w:r>
      <w:r w:rsidRPr="0026405B">
        <w:rPr>
          <w:rFonts w:asciiTheme="majorHAnsi" w:eastAsia="Times New Roman" w:hAnsiTheme="majorHAnsi" w:cstheme="majorHAnsi"/>
          <w:bCs/>
          <w:position w:val="0"/>
          <w:sz w:val="21"/>
          <w:szCs w:val="21"/>
          <w:lang w:eastAsia="pl-PL"/>
        </w:rPr>
        <w:lastRenderedPageBreak/>
        <w:t xml:space="preserve">o wyrażenie zgody na nowego Podwykonawcę, który będzie uczestniczył w realizacji przedmiotu umowy. Wraz z wnioskiem Wykonawca przedstawia dokumenty potwierdzające spełnienie warunków udziału w postępowaniu, o których mowa w art. 112 ust. 2 ustawy </w:t>
      </w:r>
      <w:proofErr w:type="spellStart"/>
      <w:r w:rsidRPr="0026405B">
        <w:rPr>
          <w:rFonts w:asciiTheme="majorHAnsi" w:eastAsia="Times New Roman" w:hAnsiTheme="majorHAnsi" w:cstheme="majorHAnsi"/>
          <w:bCs/>
          <w:position w:val="0"/>
          <w:sz w:val="21"/>
          <w:szCs w:val="21"/>
          <w:lang w:eastAsia="pl-PL"/>
        </w:rPr>
        <w:t>Pzp</w:t>
      </w:r>
      <w:proofErr w:type="spellEnd"/>
      <w:r w:rsidRPr="0026405B">
        <w:rPr>
          <w:rFonts w:asciiTheme="majorHAnsi" w:eastAsia="Times New Roman" w:hAnsiTheme="majorHAnsi" w:cstheme="majorHAnsi"/>
          <w:bCs/>
          <w:position w:val="0"/>
          <w:sz w:val="21"/>
          <w:szCs w:val="21"/>
          <w:lang w:eastAsia="pl-PL"/>
        </w:rPr>
        <w:t xml:space="preserve">. </w:t>
      </w:r>
    </w:p>
    <w:p w14:paraId="108E2CFC" w14:textId="77777777" w:rsidR="0029786D" w:rsidRPr="0026405B" w:rsidRDefault="0029786D" w:rsidP="0029786D">
      <w:pPr>
        <w:numPr>
          <w:ilvl w:val="0"/>
          <w:numId w:val="32"/>
        </w:numPr>
        <w:tabs>
          <w:tab w:val="clear" w:pos="785"/>
          <w:tab w:val="num" w:pos="426"/>
        </w:tabs>
        <w:suppressAutoHyphens w:val="0"/>
        <w:spacing w:line="280" w:lineRule="atLeast"/>
        <w:ind w:leftChars="0" w:left="426" w:firstLineChars="0" w:hanging="426"/>
        <w:jc w:val="both"/>
        <w:textDirection w:val="lrTb"/>
        <w:textAlignment w:val="auto"/>
        <w:outlineLvl w:val="9"/>
        <w:rPr>
          <w:rFonts w:asciiTheme="majorHAnsi" w:eastAsia="Times New Roman" w:hAnsiTheme="majorHAnsi" w:cstheme="majorHAnsi"/>
          <w:bCs/>
          <w:position w:val="0"/>
          <w:sz w:val="21"/>
          <w:szCs w:val="21"/>
          <w:lang w:eastAsia="pl-PL"/>
        </w:rPr>
      </w:pPr>
      <w:r w:rsidRPr="0026405B">
        <w:rPr>
          <w:rFonts w:asciiTheme="majorHAnsi" w:eastAsia="Times New Roman" w:hAnsiTheme="majorHAnsi" w:cstheme="majorHAnsi"/>
          <w:bCs/>
          <w:position w:val="0"/>
          <w:sz w:val="21"/>
          <w:szCs w:val="21"/>
          <w:lang w:eastAsia="pl-PL"/>
        </w:rPr>
        <w:t>Zmiana Podwykonawcy wskazanego w ofercie Wykonawcy wymaga zachowania formy pisemnej pod rygorem nieważności i następuje w formie Aneksu do Umowy.</w:t>
      </w:r>
    </w:p>
    <w:p w14:paraId="396068AF" w14:textId="77777777" w:rsidR="0029786D" w:rsidRPr="0026405B" w:rsidRDefault="0029786D" w:rsidP="0029786D">
      <w:pPr>
        <w:numPr>
          <w:ilvl w:val="0"/>
          <w:numId w:val="32"/>
        </w:numPr>
        <w:tabs>
          <w:tab w:val="clear" w:pos="785"/>
          <w:tab w:val="num" w:pos="426"/>
        </w:tabs>
        <w:suppressAutoHyphens w:val="0"/>
        <w:spacing w:line="280" w:lineRule="atLeast"/>
        <w:ind w:leftChars="0" w:left="426" w:firstLineChars="0" w:hanging="426"/>
        <w:jc w:val="both"/>
        <w:textDirection w:val="lrTb"/>
        <w:textAlignment w:val="auto"/>
        <w:outlineLvl w:val="9"/>
        <w:rPr>
          <w:rFonts w:asciiTheme="majorHAnsi" w:eastAsia="Times New Roman" w:hAnsiTheme="majorHAnsi" w:cstheme="majorHAnsi"/>
          <w:bCs/>
          <w:position w:val="0"/>
          <w:sz w:val="21"/>
          <w:szCs w:val="21"/>
          <w:lang w:eastAsia="pl-PL"/>
        </w:rPr>
      </w:pPr>
      <w:r w:rsidRPr="0026405B">
        <w:rPr>
          <w:rFonts w:asciiTheme="majorHAnsi" w:eastAsia="Times New Roman" w:hAnsiTheme="majorHAnsi" w:cstheme="majorHAnsi"/>
          <w:bCs/>
          <w:position w:val="0"/>
          <w:sz w:val="21"/>
          <w:szCs w:val="21"/>
          <w:lang w:eastAsia="pl-PL"/>
        </w:rPr>
        <w:t>Za działania, zaniechania Podwykonawcy, Wykonawca odpowiada jak za własne.</w:t>
      </w:r>
    </w:p>
    <w:p w14:paraId="429CD0B3" w14:textId="77777777" w:rsidR="0029786D" w:rsidRPr="0026405B" w:rsidRDefault="0029786D" w:rsidP="0029786D">
      <w:pPr>
        <w:suppressAutoHyphens w:val="0"/>
        <w:spacing w:line="280" w:lineRule="atLeast"/>
        <w:ind w:leftChars="0" w:left="0" w:firstLineChars="0" w:firstLine="0"/>
        <w:jc w:val="both"/>
        <w:textDirection w:val="lrTb"/>
        <w:textAlignment w:val="auto"/>
        <w:outlineLvl w:val="9"/>
        <w:rPr>
          <w:rFonts w:asciiTheme="majorHAnsi" w:eastAsia="Times New Roman" w:hAnsiTheme="majorHAnsi" w:cstheme="majorHAnsi"/>
          <w:bCs/>
          <w:i/>
          <w:iCs/>
          <w:color w:val="FF0000"/>
          <w:position w:val="0"/>
          <w:sz w:val="21"/>
          <w:szCs w:val="21"/>
          <w:lang w:eastAsia="pl-PL"/>
        </w:rPr>
      </w:pPr>
      <w:r w:rsidRPr="0026405B">
        <w:rPr>
          <w:rFonts w:asciiTheme="majorHAnsi" w:eastAsia="Times New Roman" w:hAnsiTheme="majorHAnsi" w:cstheme="majorHAnsi"/>
          <w:bCs/>
          <w:i/>
          <w:iCs/>
          <w:color w:val="FF0000"/>
          <w:position w:val="0"/>
          <w:sz w:val="21"/>
          <w:szCs w:val="21"/>
          <w:lang w:eastAsia="pl-PL"/>
        </w:rPr>
        <w:t>* (w przypadku nie wskazania w ofercie Podwykonawcy należy przekreślić)</w:t>
      </w:r>
    </w:p>
    <w:p w14:paraId="6A75C04A" w14:textId="77777777" w:rsidR="0029786D" w:rsidRPr="0029786D" w:rsidRDefault="0029786D" w:rsidP="0029786D">
      <w:pPr>
        <w:pBdr>
          <w:top w:val="nil"/>
          <w:left w:val="nil"/>
          <w:bottom w:val="nil"/>
          <w:right w:val="nil"/>
          <w:between w:val="nil"/>
        </w:pBdr>
        <w:spacing w:line="280" w:lineRule="atLeast"/>
        <w:ind w:left="0" w:hanging="2"/>
        <w:jc w:val="center"/>
        <w:rPr>
          <w:rFonts w:asciiTheme="majorHAnsi" w:hAnsiTheme="majorHAnsi" w:cstheme="majorHAnsi"/>
          <w:b/>
          <w:color w:val="000000"/>
          <w:sz w:val="21"/>
          <w:szCs w:val="21"/>
        </w:rPr>
      </w:pPr>
    </w:p>
    <w:p w14:paraId="463594CD" w14:textId="77777777" w:rsidR="0029786D" w:rsidRPr="0029786D" w:rsidRDefault="0029786D" w:rsidP="0029786D">
      <w:pPr>
        <w:pBdr>
          <w:top w:val="nil"/>
          <w:left w:val="nil"/>
          <w:bottom w:val="nil"/>
          <w:right w:val="nil"/>
          <w:between w:val="nil"/>
        </w:pBdr>
        <w:spacing w:line="280" w:lineRule="atLeast"/>
        <w:ind w:left="0" w:hanging="2"/>
        <w:jc w:val="center"/>
        <w:rPr>
          <w:rFonts w:asciiTheme="majorHAnsi" w:hAnsiTheme="majorHAnsi" w:cstheme="majorHAnsi"/>
          <w:b/>
          <w:color w:val="000000"/>
          <w:sz w:val="21"/>
          <w:szCs w:val="21"/>
        </w:rPr>
      </w:pPr>
    </w:p>
    <w:p w14:paraId="000000D8" w14:textId="5EFA0488" w:rsidR="00776931" w:rsidRPr="0029786D" w:rsidRDefault="00F555EC" w:rsidP="0029786D">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29786D">
        <w:rPr>
          <w:rFonts w:asciiTheme="majorHAnsi" w:hAnsiTheme="majorHAnsi" w:cstheme="majorHAnsi"/>
          <w:b/>
          <w:color w:val="000000"/>
          <w:sz w:val="21"/>
          <w:szCs w:val="21"/>
        </w:rPr>
        <w:t>Postanowienia końcowe</w:t>
      </w:r>
    </w:p>
    <w:p w14:paraId="000000D9" w14:textId="24C76200" w:rsidR="00776931" w:rsidRPr="0029786D" w:rsidRDefault="00F555EC" w:rsidP="0029786D">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29786D">
        <w:rPr>
          <w:rFonts w:asciiTheme="majorHAnsi" w:hAnsiTheme="majorHAnsi" w:cstheme="majorHAnsi"/>
          <w:b/>
          <w:color w:val="000000"/>
          <w:sz w:val="21"/>
          <w:szCs w:val="21"/>
        </w:rPr>
        <w:t>§ 1</w:t>
      </w:r>
      <w:r w:rsidR="0029786D" w:rsidRPr="0029786D">
        <w:rPr>
          <w:rFonts w:asciiTheme="majorHAnsi" w:hAnsiTheme="majorHAnsi" w:cstheme="majorHAnsi"/>
          <w:b/>
          <w:color w:val="000000"/>
          <w:sz w:val="21"/>
          <w:szCs w:val="21"/>
        </w:rPr>
        <w:t>6</w:t>
      </w:r>
    </w:p>
    <w:p w14:paraId="000000DA" w14:textId="5A39E84B" w:rsidR="00776931" w:rsidRPr="0029786D" w:rsidRDefault="00F555EC" w:rsidP="0029786D">
      <w:pPr>
        <w:numPr>
          <w:ilvl w:val="1"/>
          <w:numId w:val="15"/>
        </w:numPr>
        <w:pBdr>
          <w:top w:val="nil"/>
          <w:left w:val="nil"/>
          <w:bottom w:val="nil"/>
          <w:right w:val="nil"/>
          <w:between w:val="nil"/>
        </w:pBdr>
        <w:tabs>
          <w:tab w:val="left" w:pos="284"/>
          <w:tab w:val="left" w:pos="567"/>
          <w:tab w:val="left" w:pos="709"/>
        </w:tabs>
        <w:spacing w:line="280" w:lineRule="atLeast"/>
        <w:ind w:left="270" w:hangingChars="129" w:hanging="272"/>
        <w:rPr>
          <w:rFonts w:asciiTheme="majorHAnsi" w:hAnsiTheme="majorHAnsi" w:cstheme="majorHAnsi"/>
          <w:color w:val="000000"/>
          <w:sz w:val="21"/>
          <w:szCs w:val="21"/>
        </w:rPr>
      </w:pPr>
      <w:r w:rsidRPr="0029786D">
        <w:rPr>
          <w:rFonts w:asciiTheme="majorHAnsi" w:hAnsiTheme="majorHAnsi" w:cstheme="majorHAnsi"/>
          <w:b/>
          <w:color w:val="000000"/>
          <w:sz w:val="21"/>
          <w:szCs w:val="21"/>
        </w:rPr>
        <w:t>Zamawiający</w:t>
      </w:r>
      <w:r w:rsidRPr="0029786D">
        <w:rPr>
          <w:rFonts w:asciiTheme="majorHAnsi" w:hAnsiTheme="majorHAnsi" w:cstheme="majorHAnsi"/>
          <w:color w:val="000000"/>
          <w:sz w:val="21"/>
          <w:szCs w:val="21"/>
        </w:rPr>
        <w:t xml:space="preserve"> nie wyraża zgody na cesję wierzytelności wynikających z realizacji Umowy</w:t>
      </w:r>
    </w:p>
    <w:p w14:paraId="000000DB" w14:textId="77777777" w:rsidR="00776931" w:rsidRPr="0029786D" w:rsidRDefault="00F555EC" w:rsidP="0029786D">
      <w:pPr>
        <w:numPr>
          <w:ilvl w:val="1"/>
          <w:numId w:val="15"/>
        </w:numPr>
        <w:pBdr>
          <w:top w:val="nil"/>
          <w:left w:val="nil"/>
          <w:bottom w:val="nil"/>
          <w:right w:val="nil"/>
          <w:between w:val="nil"/>
        </w:pBdr>
        <w:tabs>
          <w:tab w:val="left" w:pos="284"/>
          <w:tab w:val="left" w:pos="567"/>
          <w:tab w:val="left" w:pos="709"/>
        </w:tabs>
        <w:spacing w:line="280" w:lineRule="atLeast"/>
        <w:ind w:left="270" w:hangingChars="129" w:hanging="272"/>
        <w:rPr>
          <w:rFonts w:asciiTheme="majorHAnsi" w:hAnsiTheme="majorHAnsi" w:cstheme="majorHAnsi"/>
          <w:color w:val="000000"/>
          <w:sz w:val="21"/>
          <w:szCs w:val="21"/>
        </w:rPr>
      </w:pPr>
      <w:r w:rsidRPr="0029786D">
        <w:rPr>
          <w:rFonts w:asciiTheme="majorHAnsi" w:hAnsiTheme="majorHAnsi" w:cstheme="majorHAnsi"/>
          <w:b/>
          <w:color w:val="000000"/>
          <w:sz w:val="21"/>
          <w:szCs w:val="21"/>
        </w:rPr>
        <w:t xml:space="preserve">Zamawiający </w:t>
      </w:r>
      <w:r w:rsidRPr="0029786D">
        <w:rPr>
          <w:rFonts w:asciiTheme="majorHAnsi" w:hAnsiTheme="majorHAnsi" w:cstheme="majorHAnsi"/>
          <w:color w:val="000000"/>
          <w:sz w:val="21"/>
          <w:szCs w:val="21"/>
        </w:rPr>
        <w:t xml:space="preserve">upoważnia </w:t>
      </w:r>
      <w:r w:rsidRPr="0029786D">
        <w:rPr>
          <w:rFonts w:asciiTheme="majorHAnsi" w:hAnsiTheme="majorHAnsi" w:cstheme="majorHAnsi"/>
          <w:b/>
          <w:color w:val="000000"/>
          <w:sz w:val="21"/>
          <w:szCs w:val="21"/>
        </w:rPr>
        <w:t xml:space="preserve">Wykonawcę </w:t>
      </w:r>
      <w:r w:rsidRPr="0029786D">
        <w:rPr>
          <w:rFonts w:asciiTheme="majorHAnsi" w:hAnsiTheme="majorHAnsi" w:cstheme="majorHAnsi"/>
          <w:color w:val="000000"/>
          <w:sz w:val="21"/>
          <w:szCs w:val="21"/>
        </w:rPr>
        <w:t>do zgłoszenia Umowy do realizacji do OSD.</w:t>
      </w:r>
    </w:p>
    <w:p w14:paraId="000000DC" w14:textId="76EB14D4" w:rsidR="00776931" w:rsidRPr="0029786D" w:rsidRDefault="00F555EC" w:rsidP="0029786D">
      <w:pPr>
        <w:numPr>
          <w:ilvl w:val="1"/>
          <w:numId w:val="15"/>
        </w:numPr>
        <w:pBdr>
          <w:top w:val="nil"/>
          <w:left w:val="nil"/>
          <w:bottom w:val="nil"/>
          <w:right w:val="nil"/>
          <w:between w:val="nil"/>
        </w:pBdr>
        <w:tabs>
          <w:tab w:val="left" w:pos="284"/>
        </w:tabs>
        <w:spacing w:line="280" w:lineRule="atLeast"/>
        <w:ind w:left="270" w:hangingChars="129" w:hanging="272"/>
        <w:jc w:val="both"/>
        <w:rPr>
          <w:rFonts w:asciiTheme="majorHAnsi" w:hAnsiTheme="majorHAnsi" w:cstheme="majorHAnsi"/>
          <w:color w:val="000000"/>
          <w:sz w:val="21"/>
          <w:szCs w:val="21"/>
        </w:rPr>
      </w:pPr>
      <w:r w:rsidRPr="0029786D">
        <w:rPr>
          <w:rFonts w:asciiTheme="majorHAnsi" w:hAnsiTheme="majorHAnsi" w:cstheme="majorHAnsi"/>
          <w:b/>
          <w:color w:val="000000"/>
          <w:sz w:val="21"/>
          <w:szCs w:val="21"/>
        </w:rPr>
        <w:t xml:space="preserve">Zamawiający </w:t>
      </w:r>
      <w:r w:rsidRPr="0029786D">
        <w:rPr>
          <w:rFonts w:asciiTheme="majorHAnsi" w:hAnsiTheme="majorHAnsi" w:cstheme="majorHAnsi"/>
          <w:color w:val="000000"/>
          <w:sz w:val="21"/>
          <w:szCs w:val="21"/>
        </w:rPr>
        <w:t xml:space="preserve">oświadcza, że wszelką korespondencję do </w:t>
      </w:r>
      <w:r w:rsidRPr="0029786D">
        <w:rPr>
          <w:rFonts w:asciiTheme="majorHAnsi" w:hAnsiTheme="majorHAnsi" w:cstheme="majorHAnsi"/>
          <w:b/>
          <w:color w:val="000000"/>
          <w:sz w:val="21"/>
          <w:szCs w:val="21"/>
        </w:rPr>
        <w:t>Zamawiającego</w:t>
      </w:r>
      <w:r w:rsidRPr="0029786D">
        <w:rPr>
          <w:rFonts w:asciiTheme="majorHAnsi" w:hAnsiTheme="majorHAnsi" w:cstheme="majorHAnsi"/>
          <w:color w:val="000000"/>
          <w:sz w:val="21"/>
          <w:szCs w:val="21"/>
        </w:rPr>
        <w:t>, związaną z realizacją Umowy należ</w:t>
      </w:r>
      <w:r w:rsidR="00AE25B9" w:rsidRPr="0029786D">
        <w:rPr>
          <w:rFonts w:asciiTheme="majorHAnsi" w:hAnsiTheme="majorHAnsi" w:cstheme="majorHAnsi"/>
          <w:color w:val="000000"/>
          <w:sz w:val="21"/>
          <w:szCs w:val="21"/>
        </w:rPr>
        <w:t xml:space="preserve">y kierować na adres: </w:t>
      </w:r>
      <w:r w:rsidR="00125685" w:rsidRPr="0029786D">
        <w:rPr>
          <w:rFonts w:asciiTheme="majorHAnsi" w:hAnsiTheme="majorHAnsi" w:cstheme="majorHAnsi"/>
          <w:bCs/>
          <w:color w:val="000000"/>
          <w:sz w:val="21"/>
          <w:szCs w:val="21"/>
          <w:highlight w:val="lightGray"/>
        </w:rPr>
        <w:t>________</w:t>
      </w:r>
      <w:r w:rsidRPr="0029786D">
        <w:rPr>
          <w:rFonts w:asciiTheme="majorHAnsi" w:hAnsiTheme="majorHAnsi" w:cstheme="majorHAnsi"/>
          <w:bCs/>
          <w:color w:val="000000"/>
          <w:sz w:val="21"/>
          <w:szCs w:val="21"/>
          <w:highlight w:val="lightGray"/>
        </w:rPr>
        <w:t>,</w:t>
      </w:r>
      <w:r w:rsidRPr="0029786D">
        <w:rPr>
          <w:rFonts w:asciiTheme="majorHAnsi" w:hAnsiTheme="majorHAnsi" w:cstheme="majorHAnsi"/>
          <w:color w:val="000000"/>
          <w:sz w:val="21"/>
          <w:szCs w:val="21"/>
        </w:rPr>
        <w:t xml:space="preserve"> z zastrzeżeniem zapisów dotyczących sposobu przekazywania faktur.</w:t>
      </w:r>
    </w:p>
    <w:p w14:paraId="000000DD" w14:textId="77777777" w:rsidR="00776931" w:rsidRPr="0029786D" w:rsidRDefault="00F555EC" w:rsidP="0029786D">
      <w:pPr>
        <w:numPr>
          <w:ilvl w:val="1"/>
          <w:numId w:val="15"/>
        </w:numPr>
        <w:pBdr>
          <w:top w:val="nil"/>
          <w:left w:val="nil"/>
          <w:bottom w:val="nil"/>
          <w:right w:val="nil"/>
          <w:between w:val="nil"/>
        </w:pBdr>
        <w:tabs>
          <w:tab w:val="left" w:pos="284"/>
          <w:tab w:val="left" w:pos="567"/>
          <w:tab w:val="left" w:pos="709"/>
        </w:tabs>
        <w:spacing w:line="280" w:lineRule="atLeast"/>
        <w:ind w:left="270" w:hangingChars="129" w:hanging="272"/>
        <w:rPr>
          <w:rFonts w:asciiTheme="majorHAnsi" w:hAnsiTheme="majorHAnsi" w:cstheme="majorHAnsi"/>
          <w:color w:val="000000"/>
          <w:sz w:val="21"/>
          <w:szCs w:val="21"/>
        </w:rPr>
      </w:pPr>
      <w:r w:rsidRPr="0029786D">
        <w:rPr>
          <w:rFonts w:asciiTheme="majorHAnsi" w:hAnsiTheme="majorHAnsi" w:cstheme="majorHAnsi"/>
          <w:b/>
          <w:color w:val="000000"/>
          <w:sz w:val="21"/>
          <w:szCs w:val="21"/>
        </w:rPr>
        <w:t xml:space="preserve">Wykonawca </w:t>
      </w:r>
      <w:r w:rsidRPr="0029786D">
        <w:rPr>
          <w:rFonts w:asciiTheme="majorHAnsi" w:hAnsiTheme="majorHAnsi" w:cstheme="majorHAnsi"/>
          <w:color w:val="000000"/>
          <w:sz w:val="21"/>
          <w:szCs w:val="21"/>
        </w:rPr>
        <w:t xml:space="preserve">oświadcza, że wszelką korespondencję do </w:t>
      </w:r>
      <w:r w:rsidRPr="0029786D">
        <w:rPr>
          <w:rFonts w:asciiTheme="majorHAnsi" w:hAnsiTheme="majorHAnsi" w:cstheme="majorHAnsi"/>
          <w:b/>
          <w:color w:val="000000"/>
          <w:sz w:val="21"/>
          <w:szCs w:val="21"/>
        </w:rPr>
        <w:t xml:space="preserve">Wykonawcy </w:t>
      </w:r>
      <w:r w:rsidRPr="0029786D">
        <w:rPr>
          <w:rFonts w:asciiTheme="majorHAnsi" w:hAnsiTheme="majorHAnsi" w:cstheme="majorHAnsi"/>
          <w:color w:val="000000"/>
          <w:sz w:val="21"/>
          <w:szCs w:val="21"/>
        </w:rPr>
        <w:t xml:space="preserve">związaną z realizacją Umowy należy kierować na adres: </w:t>
      </w:r>
      <w:r w:rsidRPr="0029786D">
        <w:rPr>
          <w:rFonts w:asciiTheme="majorHAnsi" w:hAnsiTheme="majorHAnsi" w:cstheme="majorHAnsi"/>
          <w:color w:val="000000"/>
          <w:sz w:val="21"/>
          <w:szCs w:val="21"/>
          <w:highlight w:val="lightGray"/>
        </w:rPr>
        <w:t>__________,</w:t>
      </w:r>
      <w:r w:rsidRPr="0029786D">
        <w:rPr>
          <w:rFonts w:asciiTheme="majorHAnsi" w:hAnsiTheme="majorHAnsi" w:cstheme="majorHAnsi"/>
          <w:color w:val="000000"/>
          <w:sz w:val="21"/>
          <w:szCs w:val="21"/>
        </w:rPr>
        <w:t xml:space="preserve"> osobą upoważnioną w imieniu </w:t>
      </w:r>
      <w:r w:rsidRPr="0029786D">
        <w:rPr>
          <w:rFonts w:asciiTheme="majorHAnsi" w:hAnsiTheme="majorHAnsi" w:cstheme="majorHAnsi"/>
          <w:b/>
          <w:color w:val="000000"/>
          <w:sz w:val="21"/>
          <w:szCs w:val="21"/>
        </w:rPr>
        <w:t>Wykonawcy</w:t>
      </w:r>
      <w:r w:rsidRPr="0029786D">
        <w:rPr>
          <w:rFonts w:asciiTheme="majorHAnsi" w:hAnsiTheme="majorHAnsi" w:cstheme="majorHAnsi"/>
          <w:color w:val="000000"/>
          <w:sz w:val="21"/>
          <w:szCs w:val="21"/>
        </w:rPr>
        <w:t xml:space="preserve"> do kontaktów jest </w:t>
      </w:r>
      <w:r w:rsidRPr="0029786D">
        <w:rPr>
          <w:rFonts w:asciiTheme="majorHAnsi" w:hAnsiTheme="majorHAnsi" w:cstheme="majorHAnsi"/>
          <w:color w:val="000000"/>
          <w:sz w:val="21"/>
          <w:szCs w:val="21"/>
          <w:highlight w:val="lightGray"/>
        </w:rPr>
        <w:t>________</w:t>
      </w:r>
      <w:r w:rsidRPr="0029786D">
        <w:rPr>
          <w:rFonts w:asciiTheme="majorHAnsi" w:hAnsiTheme="majorHAnsi" w:cstheme="majorHAnsi"/>
          <w:color w:val="000000"/>
          <w:sz w:val="21"/>
          <w:szCs w:val="21"/>
        </w:rPr>
        <w:t xml:space="preserve"> numer telefonu </w:t>
      </w:r>
      <w:r w:rsidRPr="0029786D">
        <w:rPr>
          <w:rFonts w:asciiTheme="majorHAnsi" w:hAnsiTheme="majorHAnsi" w:cstheme="majorHAnsi"/>
          <w:color w:val="000000"/>
          <w:sz w:val="21"/>
          <w:szCs w:val="21"/>
          <w:highlight w:val="lightGray"/>
        </w:rPr>
        <w:t>_____</w:t>
      </w:r>
      <w:r w:rsidRPr="0029786D">
        <w:rPr>
          <w:rFonts w:asciiTheme="majorHAnsi" w:hAnsiTheme="majorHAnsi" w:cstheme="majorHAnsi"/>
          <w:color w:val="000000"/>
          <w:sz w:val="21"/>
          <w:szCs w:val="21"/>
        </w:rPr>
        <w:t xml:space="preserve"> adres e-mail </w:t>
      </w:r>
      <w:r w:rsidRPr="0029786D">
        <w:rPr>
          <w:rFonts w:asciiTheme="majorHAnsi" w:hAnsiTheme="majorHAnsi" w:cstheme="majorHAnsi"/>
          <w:color w:val="000000"/>
          <w:sz w:val="21"/>
          <w:szCs w:val="21"/>
          <w:highlight w:val="lightGray"/>
        </w:rPr>
        <w:t>___________</w:t>
      </w:r>
      <w:r w:rsidRPr="0029786D">
        <w:rPr>
          <w:rFonts w:asciiTheme="majorHAnsi" w:hAnsiTheme="majorHAnsi" w:cstheme="majorHAnsi"/>
          <w:color w:val="000000"/>
          <w:sz w:val="21"/>
          <w:szCs w:val="21"/>
        </w:rPr>
        <w:t xml:space="preserve"> .</w:t>
      </w:r>
    </w:p>
    <w:p w14:paraId="000000DE" w14:textId="77777777" w:rsidR="00776931" w:rsidRPr="0029786D" w:rsidRDefault="00F555EC" w:rsidP="0029786D">
      <w:pPr>
        <w:pBdr>
          <w:top w:val="nil"/>
          <w:left w:val="nil"/>
          <w:bottom w:val="nil"/>
          <w:right w:val="nil"/>
          <w:between w:val="nil"/>
        </w:pBdr>
        <w:tabs>
          <w:tab w:val="left" w:pos="284"/>
          <w:tab w:val="left" w:pos="567"/>
          <w:tab w:val="left" w:pos="709"/>
        </w:tabs>
        <w:spacing w:line="280" w:lineRule="atLeast"/>
        <w:ind w:leftChars="128" w:left="282" w:firstLineChars="0" w:firstLine="2"/>
        <w:jc w:val="both"/>
        <w:rPr>
          <w:rFonts w:asciiTheme="majorHAnsi" w:hAnsiTheme="majorHAnsi" w:cstheme="majorHAnsi"/>
          <w:color w:val="000000"/>
          <w:sz w:val="21"/>
          <w:szCs w:val="21"/>
        </w:rPr>
      </w:pPr>
      <w:bookmarkStart w:id="7" w:name="_heading=h.1fob9te" w:colFirst="0" w:colLast="0"/>
      <w:bookmarkEnd w:id="7"/>
      <w:r w:rsidRPr="0029786D">
        <w:rPr>
          <w:rFonts w:asciiTheme="majorHAnsi" w:hAnsiTheme="majorHAnsi" w:cstheme="majorHAnsi"/>
          <w:color w:val="000000"/>
          <w:sz w:val="21"/>
          <w:szCs w:val="21"/>
        </w:rPr>
        <w:t xml:space="preserve">Zmiana osoby upoważnionej przez </w:t>
      </w:r>
      <w:r w:rsidRPr="0029786D">
        <w:rPr>
          <w:rFonts w:asciiTheme="majorHAnsi" w:hAnsiTheme="majorHAnsi" w:cstheme="majorHAnsi"/>
          <w:b/>
          <w:color w:val="000000"/>
          <w:sz w:val="21"/>
          <w:szCs w:val="21"/>
        </w:rPr>
        <w:t>Wykonawcę</w:t>
      </w:r>
      <w:r w:rsidRPr="0029786D">
        <w:rPr>
          <w:rFonts w:asciiTheme="majorHAnsi" w:hAnsiTheme="majorHAnsi" w:cstheme="majorHAnsi"/>
          <w:color w:val="000000"/>
          <w:sz w:val="21"/>
          <w:szCs w:val="21"/>
        </w:rPr>
        <w:t xml:space="preserve"> do kontaktów wymaga pisemnego powiadomienia </w:t>
      </w:r>
      <w:r w:rsidRPr="0029786D">
        <w:rPr>
          <w:rFonts w:asciiTheme="majorHAnsi" w:hAnsiTheme="majorHAnsi" w:cstheme="majorHAnsi"/>
          <w:b/>
          <w:color w:val="000000"/>
          <w:sz w:val="21"/>
          <w:szCs w:val="21"/>
        </w:rPr>
        <w:t>Zamawiającego</w:t>
      </w:r>
      <w:r w:rsidRPr="0029786D">
        <w:rPr>
          <w:rFonts w:asciiTheme="majorHAnsi" w:hAnsiTheme="majorHAnsi" w:cstheme="majorHAnsi"/>
          <w:color w:val="000000"/>
          <w:sz w:val="21"/>
          <w:szCs w:val="21"/>
        </w:rPr>
        <w:t>.</w:t>
      </w:r>
    </w:p>
    <w:p w14:paraId="16B10044" w14:textId="7E74BDC0" w:rsidR="009A7DBB" w:rsidRPr="0029786D" w:rsidRDefault="009A7DBB" w:rsidP="0029786D">
      <w:pPr>
        <w:pStyle w:val="Akapitzlist"/>
        <w:numPr>
          <w:ilvl w:val="1"/>
          <w:numId w:val="15"/>
        </w:numPr>
        <w:spacing w:line="280" w:lineRule="atLeast"/>
        <w:ind w:leftChars="0" w:left="284" w:firstLineChars="0" w:hanging="284"/>
        <w:jc w:val="both"/>
        <w:rPr>
          <w:rFonts w:asciiTheme="majorHAnsi" w:hAnsiTheme="majorHAnsi" w:cstheme="majorHAnsi"/>
          <w:color w:val="000000"/>
          <w:sz w:val="21"/>
          <w:szCs w:val="21"/>
        </w:rPr>
      </w:pPr>
      <w:r w:rsidRPr="0029786D">
        <w:rPr>
          <w:rFonts w:asciiTheme="majorHAnsi" w:hAnsiTheme="majorHAnsi" w:cstheme="majorHAnsi"/>
          <w:b/>
          <w:bCs/>
          <w:color w:val="000000"/>
          <w:sz w:val="21"/>
          <w:szCs w:val="21"/>
        </w:rPr>
        <w:t>Zamawiający</w:t>
      </w:r>
      <w:r w:rsidRPr="0029786D">
        <w:rPr>
          <w:rFonts w:asciiTheme="majorHAnsi" w:hAnsiTheme="majorHAnsi" w:cstheme="majorHAnsi"/>
          <w:color w:val="000000"/>
          <w:sz w:val="21"/>
          <w:szCs w:val="21"/>
        </w:rPr>
        <w:t xml:space="preserve"> deklaruje zakup energii o wolumenie nie mniejszym niż </w:t>
      </w:r>
      <w:r w:rsidR="00F8489E" w:rsidRPr="0029786D">
        <w:rPr>
          <w:rFonts w:asciiTheme="majorHAnsi" w:hAnsiTheme="majorHAnsi" w:cstheme="majorHAnsi"/>
          <w:color w:val="000000"/>
          <w:sz w:val="21"/>
          <w:szCs w:val="21"/>
        </w:rPr>
        <w:t>90</w:t>
      </w:r>
      <w:r w:rsidR="00936255" w:rsidRPr="0029786D">
        <w:rPr>
          <w:rFonts w:asciiTheme="majorHAnsi" w:hAnsiTheme="majorHAnsi" w:cstheme="majorHAnsi"/>
          <w:color w:val="000000"/>
          <w:sz w:val="21"/>
          <w:szCs w:val="21"/>
        </w:rPr>
        <w:t>%</w:t>
      </w:r>
      <w:r w:rsidR="00C51672" w:rsidRPr="0029786D">
        <w:rPr>
          <w:rFonts w:asciiTheme="majorHAnsi" w:hAnsiTheme="majorHAnsi" w:cstheme="majorHAnsi"/>
          <w:color w:val="000000"/>
          <w:sz w:val="21"/>
          <w:szCs w:val="21"/>
        </w:rPr>
        <w:t xml:space="preserve"> </w:t>
      </w:r>
      <w:r w:rsidRPr="0029786D">
        <w:rPr>
          <w:rFonts w:asciiTheme="majorHAnsi" w:hAnsiTheme="majorHAnsi" w:cstheme="majorHAnsi"/>
          <w:color w:val="000000"/>
          <w:sz w:val="21"/>
          <w:szCs w:val="21"/>
        </w:rPr>
        <w:t xml:space="preserve">wolumenu wskazanego w §2 ust.1. </w:t>
      </w:r>
    </w:p>
    <w:p w14:paraId="000000DF" w14:textId="12921059" w:rsidR="00776931" w:rsidRPr="0029786D" w:rsidRDefault="00F555EC" w:rsidP="0029786D">
      <w:pPr>
        <w:numPr>
          <w:ilvl w:val="1"/>
          <w:numId w:val="15"/>
        </w:numPr>
        <w:pBdr>
          <w:top w:val="nil"/>
          <w:left w:val="nil"/>
          <w:bottom w:val="nil"/>
          <w:right w:val="nil"/>
          <w:between w:val="nil"/>
        </w:pBdr>
        <w:tabs>
          <w:tab w:val="left" w:pos="284"/>
          <w:tab w:val="left" w:pos="567"/>
          <w:tab w:val="left" w:pos="709"/>
        </w:tabs>
        <w:spacing w:line="280" w:lineRule="atLeast"/>
        <w:ind w:left="269" w:hangingChars="129" w:hanging="271"/>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Strony zobowiązane są współdziałać przy wykonaniu </w:t>
      </w:r>
      <w:r w:rsidR="00C97394" w:rsidRPr="0029786D">
        <w:rPr>
          <w:rFonts w:asciiTheme="majorHAnsi" w:hAnsiTheme="majorHAnsi" w:cstheme="majorHAnsi"/>
          <w:color w:val="000000"/>
          <w:sz w:val="21"/>
          <w:szCs w:val="21"/>
        </w:rPr>
        <w:t>U</w:t>
      </w:r>
      <w:r w:rsidRPr="0029786D">
        <w:rPr>
          <w:rFonts w:asciiTheme="majorHAnsi" w:hAnsiTheme="majorHAnsi" w:cstheme="majorHAnsi"/>
          <w:color w:val="000000"/>
          <w:sz w:val="21"/>
          <w:szCs w:val="21"/>
        </w:rPr>
        <w:t xml:space="preserve">mowy w celu należytej realizacji zamówienia. </w:t>
      </w:r>
    </w:p>
    <w:p w14:paraId="1650091F" w14:textId="052694FB" w:rsidR="00F8489E" w:rsidRPr="0029786D" w:rsidRDefault="00F8489E" w:rsidP="0029786D">
      <w:pPr>
        <w:numPr>
          <w:ilvl w:val="1"/>
          <w:numId w:val="15"/>
        </w:numPr>
        <w:pBdr>
          <w:top w:val="nil"/>
          <w:left w:val="nil"/>
          <w:bottom w:val="nil"/>
          <w:right w:val="nil"/>
          <w:between w:val="nil"/>
        </w:pBdr>
        <w:tabs>
          <w:tab w:val="left" w:pos="284"/>
          <w:tab w:val="left" w:pos="567"/>
          <w:tab w:val="left" w:pos="709"/>
        </w:tabs>
        <w:spacing w:line="280" w:lineRule="atLeast"/>
        <w:ind w:left="269" w:hangingChars="129" w:hanging="271"/>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Jeżeli Strony będą całkowicie lub częściowo pozbawione możliwości wykonania swych zobowiązań wynikających z Umowy, spowodowanych Siłą Wyższą lub Awarią w Systemie, wykonanie tych zobowiązań zostanie zawieszone na czas zaistnienia i podczas działania tych okoliczności, do czasu zlikwidowania ich następstw</w:t>
      </w:r>
    </w:p>
    <w:p w14:paraId="000000E0" w14:textId="3340F968" w:rsidR="00776931" w:rsidRPr="0029786D" w:rsidRDefault="00F555EC" w:rsidP="0029786D">
      <w:pPr>
        <w:numPr>
          <w:ilvl w:val="1"/>
          <w:numId w:val="15"/>
        </w:numPr>
        <w:pBdr>
          <w:top w:val="nil"/>
          <w:left w:val="nil"/>
          <w:bottom w:val="nil"/>
          <w:right w:val="nil"/>
          <w:between w:val="nil"/>
        </w:pBdr>
        <w:tabs>
          <w:tab w:val="left" w:pos="284"/>
          <w:tab w:val="left" w:pos="567"/>
          <w:tab w:val="left" w:pos="709"/>
        </w:tabs>
        <w:spacing w:line="280" w:lineRule="atLeast"/>
        <w:ind w:left="269" w:hangingChars="129" w:hanging="271"/>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W zakresie nie uregulowanym Umową </w:t>
      </w:r>
      <w:r w:rsidR="005E6BAB" w:rsidRPr="0029786D">
        <w:rPr>
          <w:rFonts w:asciiTheme="majorHAnsi" w:hAnsiTheme="majorHAnsi" w:cstheme="majorHAnsi"/>
          <w:color w:val="000000"/>
          <w:sz w:val="21"/>
          <w:szCs w:val="21"/>
        </w:rPr>
        <w:t>zastosowanie mają:</w:t>
      </w:r>
      <w:r w:rsidRPr="0029786D">
        <w:rPr>
          <w:rFonts w:asciiTheme="majorHAnsi" w:hAnsiTheme="majorHAnsi" w:cstheme="majorHAnsi"/>
          <w:color w:val="000000"/>
          <w:sz w:val="21"/>
          <w:szCs w:val="21"/>
        </w:rPr>
        <w:t xml:space="preserve"> </w:t>
      </w:r>
      <w:r w:rsidR="00215586" w:rsidRPr="0029786D">
        <w:rPr>
          <w:rFonts w:asciiTheme="majorHAnsi" w:hAnsiTheme="majorHAnsi" w:cstheme="majorHAnsi"/>
          <w:color w:val="000000"/>
          <w:sz w:val="21"/>
          <w:szCs w:val="21"/>
        </w:rPr>
        <w:t>u</w:t>
      </w:r>
      <w:r w:rsidR="00D024B3" w:rsidRPr="0029786D">
        <w:rPr>
          <w:rFonts w:asciiTheme="majorHAnsi" w:hAnsiTheme="majorHAnsi" w:cstheme="majorHAnsi"/>
          <w:color w:val="000000"/>
          <w:sz w:val="21"/>
          <w:szCs w:val="21"/>
        </w:rPr>
        <w:t xml:space="preserve">stawa </w:t>
      </w:r>
      <w:r w:rsidRPr="0029786D">
        <w:rPr>
          <w:rFonts w:asciiTheme="majorHAnsi" w:hAnsiTheme="majorHAnsi" w:cstheme="majorHAnsi"/>
          <w:color w:val="000000"/>
          <w:sz w:val="21"/>
          <w:szCs w:val="21"/>
        </w:rPr>
        <w:t xml:space="preserve">Kodeks </w:t>
      </w:r>
      <w:r w:rsidR="00D024B3" w:rsidRPr="0029786D">
        <w:rPr>
          <w:rFonts w:asciiTheme="majorHAnsi" w:hAnsiTheme="majorHAnsi" w:cstheme="majorHAnsi"/>
          <w:color w:val="000000"/>
          <w:sz w:val="21"/>
          <w:szCs w:val="21"/>
        </w:rPr>
        <w:t>c</w:t>
      </w:r>
      <w:r w:rsidRPr="0029786D">
        <w:rPr>
          <w:rFonts w:asciiTheme="majorHAnsi" w:hAnsiTheme="majorHAnsi" w:cstheme="majorHAnsi"/>
          <w:color w:val="000000"/>
          <w:sz w:val="21"/>
          <w:szCs w:val="21"/>
        </w:rPr>
        <w:t xml:space="preserve">ywilny, </w:t>
      </w:r>
      <w:r w:rsidR="00215586" w:rsidRPr="0029786D">
        <w:rPr>
          <w:rFonts w:asciiTheme="majorHAnsi" w:hAnsiTheme="majorHAnsi" w:cstheme="majorHAnsi"/>
          <w:color w:val="000000"/>
          <w:sz w:val="21"/>
          <w:szCs w:val="21"/>
        </w:rPr>
        <w:t>u</w:t>
      </w:r>
      <w:r w:rsidR="005E6BAB" w:rsidRPr="0029786D">
        <w:rPr>
          <w:rFonts w:asciiTheme="majorHAnsi" w:hAnsiTheme="majorHAnsi" w:cstheme="majorHAnsi"/>
          <w:color w:val="000000"/>
          <w:sz w:val="21"/>
          <w:szCs w:val="21"/>
        </w:rPr>
        <w:t xml:space="preserve">stawa Pe </w:t>
      </w:r>
      <w:r w:rsidRPr="0029786D">
        <w:rPr>
          <w:rFonts w:asciiTheme="majorHAnsi" w:hAnsiTheme="majorHAnsi" w:cstheme="majorHAnsi"/>
          <w:color w:val="000000"/>
          <w:sz w:val="21"/>
          <w:szCs w:val="21"/>
        </w:rPr>
        <w:t>wraz z aktami wykonawczymi</w:t>
      </w:r>
      <w:r w:rsidR="005E6BAB" w:rsidRPr="0029786D">
        <w:rPr>
          <w:rFonts w:asciiTheme="majorHAnsi" w:hAnsiTheme="majorHAnsi" w:cstheme="majorHAnsi"/>
          <w:color w:val="000000"/>
          <w:sz w:val="21"/>
          <w:szCs w:val="21"/>
        </w:rPr>
        <w:t xml:space="preserve">, </w:t>
      </w:r>
      <w:r w:rsidR="00BA1D14" w:rsidRPr="0029786D">
        <w:rPr>
          <w:rFonts w:asciiTheme="majorHAnsi" w:hAnsiTheme="majorHAnsi" w:cstheme="majorHAnsi"/>
          <w:color w:val="000000"/>
          <w:sz w:val="21"/>
          <w:szCs w:val="21"/>
        </w:rPr>
        <w:t>U</w:t>
      </w:r>
      <w:r w:rsidR="005E6BAB" w:rsidRPr="0029786D">
        <w:rPr>
          <w:rFonts w:asciiTheme="majorHAnsi" w:hAnsiTheme="majorHAnsi" w:cstheme="majorHAnsi"/>
          <w:color w:val="000000"/>
          <w:sz w:val="21"/>
          <w:szCs w:val="21"/>
        </w:rPr>
        <w:t xml:space="preserve">stawa </w:t>
      </w:r>
      <w:proofErr w:type="spellStart"/>
      <w:r w:rsidR="005E6BAB" w:rsidRPr="0029786D">
        <w:rPr>
          <w:rFonts w:asciiTheme="majorHAnsi" w:hAnsiTheme="majorHAnsi" w:cstheme="majorHAnsi"/>
          <w:color w:val="000000"/>
          <w:sz w:val="21"/>
          <w:szCs w:val="21"/>
        </w:rPr>
        <w:t>Pzp</w:t>
      </w:r>
      <w:proofErr w:type="spellEnd"/>
      <w:r w:rsidRPr="0029786D">
        <w:rPr>
          <w:rFonts w:asciiTheme="majorHAnsi" w:hAnsiTheme="majorHAnsi" w:cstheme="majorHAnsi"/>
          <w:color w:val="000000"/>
          <w:sz w:val="21"/>
          <w:szCs w:val="21"/>
        </w:rPr>
        <w:t xml:space="preserve">, Taryfa OSD, </w:t>
      </w:r>
      <w:proofErr w:type="spellStart"/>
      <w:r w:rsidRPr="0029786D">
        <w:rPr>
          <w:rFonts w:asciiTheme="majorHAnsi" w:hAnsiTheme="majorHAnsi" w:cstheme="majorHAnsi"/>
          <w:color w:val="000000"/>
          <w:sz w:val="21"/>
          <w:szCs w:val="21"/>
        </w:rPr>
        <w:t>IRiESD</w:t>
      </w:r>
      <w:proofErr w:type="spellEnd"/>
      <w:r w:rsidR="005E6BAB" w:rsidRPr="0029786D">
        <w:rPr>
          <w:rFonts w:asciiTheme="majorHAnsi" w:hAnsiTheme="majorHAnsi" w:cstheme="majorHAnsi"/>
          <w:color w:val="000000"/>
          <w:sz w:val="21"/>
          <w:szCs w:val="21"/>
        </w:rPr>
        <w:t>.</w:t>
      </w:r>
    </w:p>
    <w:p w14:paraId="000000E1" w14:textId="47DAB7ED" w:rsidR="00776931" w:rsidRPr="0029786D" w:rsidRDefault="00F555EC" w:rsidP="0029786D">
      <w:pPr>
        <w:numPr>
          <w:ilvl w:val="1"/>
          <w:numId w:val="15"/>
        </w:numPr>
        <w:pBdr>
          <w:top w:val="nil"/>
          <w:left w:val="nil"/>
          <w:bottom w:val="nil"/>
          <w:right w:val="nil"/>
          <w:between w:val="nil"/>
        </w:pBdr>
        <w:tabs>
          <w:tab w:val="left" w:pos="284"/>
          <w:tab w:val="left" w:pos="567"/>
          <w:tab w:val="left" w:pos="709"/>
        </w:tabs>
        <w:spacing w:line="280" w:lineRule="atLeast"/>
        <w:ind w:left="269" w:hangingChars="129" w:hanging="271"/>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Umowę sporządzono w </w:t>
      </w:r>
      <w:r w:rsidR="000E5870" w:rsidRPr="0029786D">
        <w:rPr>
          <w:rFonts w:asciiTheme="majorHAnsi" w:hAnsiTheme="majorHAnsi" w:cstheme="majorHAnsi"/>
          <w:color w:val="000000"/>
          <w:sz w:val="21"/>
          <w:szCs w:val="21"/>
          <w:highlight w:val="lightGray"/>
        </w:rPr>
        <w:t>___</w:t>
      </w:r>
      <w:r w:rsidRPr="0029786D">
        <w:rPr>
          <w:rFonts w:asciiTheme="majorHAnsi" w:hAnsiTheme="majorHAnsi" w:cstheme="majorHAnsi"/>
          <w:color w:val="000000"/>
          <w:sz w:val="21"/>
          <w:szCs w:val="21"/>
        </w:rPr>
        <w:t xml:space="preserve"> jednobrzmiących egzemplarzach, </w:t>
      </w:r>
      <w:r w:rsidR="000E5870" w:rsidRPr="0029786D">
        <w:rPr>
          <w:rFonts w:asciiTheme="majorHAnsi" w:hAnsiTheme="majorHAnsi" w:cstheme="majorHAnsi"/>
          <w:color w:val="000000"/>
          <w:sz w:val="21"/>
          <w:szCs w:val="21"/>
          <w:highlight w:val="lightGray"/>
        </w:rPr>
        <w:t>__</w:t>
      </w:r>
      <w:r w:rsidRPr="0029786D">
        <w:rPr>
          <w:rFonts w:asciiTheme="majorHAnsi" w:hAnsiTheme="majorHAnsi" w:cstheme="majorHAnsi"/>
          <w:color w:val="000000"/>
          <w:sz w:val="21"/>
          <w:szCs w:val="21"/>
        </w:rPr>
        <w:t xml:space="preserve"> dla </w:t>
      </w:r>
      <w:r w:rsidRPr="0029786D">
        <w:rPr>
          <w:rFonts w:asciiTheme="majorHAnsi" w:hAnsiTheme="majorHAnsi" w:cstheme="majorHAnsi"/>
          <w:b/>
          <w:color w:val="000000"/>
          <w:sz w:val="21"/>
          <w:szCs w:val="21"/>
        </w:rPr>
        <w:t xml:space="preserve">Wykonawcy, </w:t>
      </w:r>
      <w:r w:rsidR="000E5870" w:rsidRPr="0029786D">
        <w:rPr>
          <w:rFonts w:asciiTheme="majorHAnsi" w:hAnsiTheme="majorHAnsi" w:cstheme="majorHAnsi"/>
          <w:color w:val="000000"/>
          <w:sz w:val="21"/>
          <w:szCs w:val="21"/>
          <w:highlight w:val="lightGray"/>
        </w:rPr>
        <w:t>_</w:t>
      </w:r>
      <w:r w:rsidRPr="0029786D">
        <w:rPr>
          <w:rFonts w:asciiTheme="majorHAnsi" w:hAnsiTheme="majorHAnsi" w:cstheme="majorHAnsi"/>
          <w:color w:val="000000"/>
          <w:sz w:val="21"/>
          <w:szCs w:val="21"/>
        </w:rPr>
        <w:t xml:space="preserve"> dla </w:t>
      </w:r>
      <w:r w:rsidRPr="0029786D">
        <w:rPr>
          <w:rFonts w:asciiTheme="majorHAnsi" w:hAnsiTheme="majorHAnsi" w:cstheme="majorHAnsi"/>
          <w:b/>
          <w:color w:val="000000"/>
          <w:sz w:val="21"/>
          <w:szCs w:val="21"/>
        </w:rPr>
        <w:t>Zamawiającego</w:t>
      </w:r>
      <w:r w:rsidRPr="0029786D">
        <w:rPr>
          <w:rFonts w:asciiTheme="majorHAnsi" w:hAnsiTheme="majorHAnsi" w:cstheme="majorHAnsi"/>
          <w:color w:val="000000"/>
          <w:sz w:val="21"/>
          <w:szCs w:val="21"/>
        </w:rPr>
        <w:t>.</w:t>
      </w:r>
    </w:p>
    <w:p w14:paraId="000000E2" w14:textId="5C610CEB" w:rsidR="00776931" w:rsidRPr="0029786D" w:rsidRDefault="00F555EC" w:rsidP="0029786D">
      <w:pPr>
        <w:numPr>
          <w:ilvl w:val="1"/>
          <w:numId w:val="15"/>
        </w:numPr>
        <w:pBdr>
          <w:top w:val="nil"/>
          <w:left w:val="nil"/>
          <w:bottom w:val="nil"/>
          <w:right w:val="nil"/>
          <w:between w:val="nil"/>
        </w:pBdr>
        <w:tabs>
          <w:tab w:val="left" w:pos="284"/>
          <w:tab w:val="left" w:pos="567"/>
          <w:tab w:val="left" w:pos="709"/>
        </w:tabs>
        <w:spacing w:line="280" w:lineRule="atLeast"/>
        <w:ind w:leftChars="-64" w:left="268" w:hangingChars="195" w:hanging="409"/>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Spory, które mogą wyniknąć ze stosunku objętego </w:t>
      </w:r>
      <w:r w:rsidR="00F056B6" w:rsidRPr="0029786D">
        <w:rPr>
          <w:rFonts w:asciiTheme="majorHAnsi" w:hAnsiTheme="majorHAnsi" w:cstheme="majorHAnsi"/>
          <w:color w:val="000000"/>
          <w:sz w:val="21"/>
          <w:szCs w:val="21"/>
        </w:rPr>
        <w:t>U</w:t>
      </w:r>
      <w:r w:rsidRPr="0029786D">
        <w:rPr>
          <w:rFonts w:asciiTheme="majorHAnsi" w:hAnsiTheme="majorHAnsi" w:cstheme="majorHAnsi"/>
          <w:color w:val="000000"/>
          <w:sz w:val="21"/>
          <w:szCs w:val="21"/>
        </w:rPr>
        <w:t xml:space="preserve">mową Strony poddają pod rozstrzygnięcie sądowi właściwemu dla siedziby </w:t>
      </w:r>
      <w:r w:rsidRPr="0029786D">
        <w:rPr>
          <w:rFonts w:asciiTheme="majorHAnsi" w:hAnsiTheme="majorHAnsi" w:cstheme="majorHAnsi"/>
          <w:b/>
          <w:color w:val="000000"/>
          <w:sz w:val="21"/>
          <w:szCs w:val="21"/>
        </w:rPr>
        <w:t>Zamawiającego</w:t>
      </w:r>
    </w:p>
    <w:p w14:paraId="000000E3" w14:textId="5A5FA965" w:rsidR="00776931" w:rsidRPr="0029786D" w:rsidRDefault="00F555EC" w:rsidP="0029786D">
      <w:pPr>
        <w:numPr>
          <w:ilvl w:val="1"/>
          <w:numId w:val="15"/>
        </w:numPr>
        <w:pBdr>
          <w:top w:val="nil"/>
          <w:left w:val="nil"/>
          <w:bottom w:val="nil"/>
          <w:right w:val="nil"/>
          <w:between w:val="nil"/>
        </w:pBdr>
        <w:tabs>
          <w:tab w:val="left" w:pos="284"/>
          <w:tab w:val="left" w:pos="567"/>
          <w:tab w:val="left" w:pos="709"/>
        </w:tabs>
        <w:spacing w:line="280" w:lineRule="atLeast"/>
        <w:ind w:leftChars="-64" w:left="268" w:hangingChars="195" w:hanging="409"/>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Integralną częścią </w:t>
      </w:r>
      <w:r w:rsidR="00C97394" w:rsidRPr="0029786D">
        <w:rPr>
          <w:rFonts w:asciiTheme="majorHAnsi" w:hAnsiTheme="majorHAnsi" w:cstheme="majorHAnsi"/>
          <w:color w:val="000000"/>
          <w:sz w:val="21"/>
          <w:szCs w:val="21"/>
        </w:rPr>
        <w:t>U</w:t>
      </w:r>
      <w:r w:rsidRPr="0029786D">
        <w:rPr>
          <w:rFonts w:asciiTheme="majorHAnsi" w:hAnsiTheme="majorHAnsi" w:cstheme="majorHAnsi"/>
          <w:color w:val="000000"/>
          <w:sz w:val="21"/>
          <w:szCs w:val="21"/>
        </w:rPr>
        <w:t>mowy są następujące załączniki:</w:t>
      </w:r>
    </w:p>
    <w:p w14:paraId="000000E9" w14:textId="77777777" w:rsidR="00776931" w:rsidRPr="0029786D" w:rsidRDefault="00F555EC" w:rsidP="0029786D">
      <w:pPr>
        <w:pBdr>
          <w:top w:val="nil"/>
          <w:left w:val="nil"/>
          <w:bottom w:val="nil"/>
          <w:right w:val="nil"/>
          <w:between w:val="nil"/>
        </w:pBdr>
        <w:spacing w:line="280" w:lineRule="atLeast"/>
        <w:ind w:left="0" w:hanging="2"/>
        <w:rPr>
          <w:rFonts w:asciiTheme="majorHAnsi" w:hAnsiTheme="majorHAnsi" w:cstheme="majorHAnsi"/>
          <w:color w:val="000000"/>
          <w:sz w:val="21"/>
          <w:szCs w:val="21"/>
        </w:rPr>
      </w:pPr>
      <w:r w:rsidRPr="0029786D">
        <w:rPr>
          <w:rFonts w:asciiTheme="majorHAnsi" w:hAnsiTheme="majorHAnsi" w:cstheme="majorHAnsi"/>
          <w:color w:val="000000"/>
          <w:sz w:val="21"/>
          <w:szCs w:val="21"/>
        </w:rPr>
        <w:t>Załączniki:</w:t>
      </w:r>
    </w:p>
    <w:p w14:paraId="000000EA" w14:textId="77777777" w:rsidR="00776931" w:rsidRPr="0029786D" w:rsidRDefault="00F555EC" w:rsidP="0029786D">
      <w:pPr>
        <w:numPr>
          <w:ilvl w:val="0"/>
          <w:numId w:val="18"/>
        </w:numPr>
        <w:pBdr>
          <w:top w:val="nil"/>
          <w:left w:val="nil"/>
          <w:bottom w:val="nil"/>
          <w:right w:val="nil"/>
          <w:between w:val="nil"/>
        </w:pBdr>
        <w:spacing w:line="280" w:lineRule="atLeast"/>
        <w:ind w:left="0" w:hanging="2"/>
        <w:rPr>
          <w:rFonts w:asciiTheme="majorHAnsi" w:hAnsiTheme="majorHAnsi" w:cstheme="majorHAnsi"/>
          <w:color w:val="000000"/>
          <w:sz w:val="21"/>
          <w:szCs w:val="21"/>
        </w:rPr>
      </w:pPr>
      <w:r w:rsidRPr="0029786D">
        <w:rPr>
          <w:rFonts w:asciiTheme="majorHAnsi" w:hAnsiTheme="majorHAnsi" w:cstheme="majorHAnsi"/>
          <w:color w:val="000000"/>
          <w:sz w:val="21"/>
          <w:szCs w:val="21"/>
        </w:rPr>
        <w:t>Wykaz punktów poboru</w:t>
      </w:r>
    </w:p>
    <w:p w14:paraId="000000EB" w14:textId="693EA5B5" w:rsidR="00776931" w:rsidRPr="0029786D" w:rsidRDefault="00F555EC" w:rsidP="0029786D">
      <w:pPr>
        <w:numPr>
          <w:ilvl w:val="0"/>
          <w:numId w:val="18"/>
        </w:numPr>
        <w:pBdr>
          <w:top w:val="nil"/>
          <w:left w:val="nil"/>
          <w:bottom w:val="nil"/>
          <w:right w:val="nil"/>
          <w:between w:val="nil"/>
        </w:pBdr>
        <w:spacing w:line="280" w:lineRule="atLeast"/>
        <w:ind w:left="0" w:hanging="2"/>
        <w:rPr>
          <w:rFonts w:asciiTheme="majorHAnsi" w:hAnsiTheme="majorHAnsi" w:cstheme="majorHAnsi"/>
          <w:color w:val="000000"/>
          <w:sz w:val="21"/>
          <w:szCs w:val="21"/>
        </w:rPr>
      </w:pPr>
      <w:r w:rsidRPr="0029786D">
        <w:rPr>
          <w:rFonts w:asciiTheme="majorHAnsi" w:hAnsiTheme="majorHAnsi" w:cstheme="majorHAnsi"/>
          <w:color w:val="000000"/>
          <w:sz w:val="21"/>
          <w:szCs w:val="21"/>
        </w:rPr>
        <w:t>Wykaz osób upoważnionych do kontaktów z Wykonawcą w sprawie realizacji Umowy</w:t>
      </w:r>
    </w:p>
    <w:p w14:paraId="70D47D5C" w14:textId="60989E6C" w:rsidR="005650D3" w:rsidRPr="0029786D" w:rsidRDefault="005650D3" w:rsidP="0029786D">
      <w:pPr>
        <w:numPr>
          <w:ilvl w:val="0"/>
          <w:numId w:val="18"/>
        </w:numPr>
        <w:pBdr>
          <w:top w:val="nil"/>
          <w:left w:val="nil"/>
          <w:bottom w:val="nil"/>
          <w:right w:val="nil"/>
          <w:between w:val="nil"/>
        </w:pBdr>
        <w:spacing w:line="280" w:lineRule="atLeast"/>
        <w:ind w:left="0" w:hanging="2"/>
        <w:rPr>
          <w:rFonts w:asciiTheme="majorHAnsi" w:hAnsiTheme="majorHAnsi" w:cstheme="majorHAnsi"/>
          <w:color w:val="000000"/>
          <w:sz w:val="21"/>
          <w:szCs w:val="21"/>
        </w:rPr>
      </w:pPr>
      <w:r w:rsidRPr="0029786D">
        <w:rPr>
          <w:rFonts w:asciiTheme="majorHAnsi" w:hAnsiTheme="majorHAnsi" w:cstheme="majorHAnsi"/>
          <w:color w:val="000000"/>
          <w:sz w:val="21"/>
          <w:szCs w:val="21"/>
        </w:rPr>
        <w:t>Oświadczenie Wykonawcy dotyczące używania pojazdów</w:t>
      </w:r>
    </w:p>
    <w:p w14:paraId="4FE760CC" w14:textId="5A480A1B" w:rsidR="000E5870" w:rsidRPr="0029786D" w:rsidRDefault="000E5870" w:rsidP="0029786D">
      <w:pPr>
        <w:numPr>
          <w:ilvl w:val="0"/>
          <w:numId w:val="18"/>
        </w:numPr>
        <w:pBdr>
          <w:top w:val="nil"/>
          <w:left w:val="nil"/>
          <w:bottom w:val="nil"/>
          <w:right w:val="nil"/>
          <w:between w:val="nil"/>
        </w:pBdr>
        <w:spacing w:line="280" w:lineRule="atLeast"/>
        <w:ind w:left="0" w:hanging="2"/>
        <w:rPr>
          <w:rFonts w:asciiTheme="majorHAnsi" w:hAnsiTheme="majorHAnsi" w:cstheme="majorHAnsi"/>
          <w:color w:val="000000"/>
          <w:sz w:val="21"/>
          <w:szCs w:val="21"/>
        </w:rPr>
      </w:pPr>
      <w:r w:rsidRPr="0029786D">
        <w:rPr>
          <w:rFonts w:asciiTheme="majorHAnsi" w:hAnsiTheme="majorHAnsi" w:cstheme="majorHAnsi"/>
          <w:color w:val="000000"/>
          <w:sz w:val="21"/>
          <w:szCs w:val="21"/>
        </w:rPr>
        <w:t>Oferta Wykonawcy</w:t>
      </w:r>
    </w:p>
    <w:p w14:paraId="7A83799C" w14:textId="6A9210FF" w:rsidR="000E5870" w:rsidRPr="0029786D" w:rsidRDefault="000E5870" w:rsidP="0029786D">
      <w:pPr>
        <w:numPr>
          <w:ilvl w:val="0"/>
          <w:numId w:val="18"/>
        </w:numPr>
        <w:pBdr>
          <w:top w:val="nil"/>
          <w:left w:val="nil"/>
          <w:bottom w:val="nil"/>
          <w:right w:val="nil"/>
          <w:between w:val="nil"/>
        </w:pBdr>
        <w:spacing w:line="280" w:lineRule="atLeast"/>
        <w:ind w:left="0" w:hanging="2"/>
        <w:rPr>
          <w:rFonts w:asciiTheme="majorHAnsi" w:hAnsiTheme="majorHAnsi" w:cstheme="majorHAnsi"/>
          <w:color w:val="000000"/>
          <w:sz w:val="21"/>
          <w:szCs w:val="21"/>
        </w:rPr>
      </w:pPr>
      <w:r w:rsidRPr="0029786D">
        <w:rPr>
          <w:rFonts w:asciiTheme="majorHAnsi" w:hAnsiTheme="majorHAnsi" w:cstheme="majorHAnsi"/>
          <w:color w:val="000000"/>
          <w:sz w:val="21"/>
          <w:szCs w:val="21"/>
        </w:rPr>
        <w:t>Specyfikacja Warunków Zamówienia</w:t>
      </w:r>
    </w:p>
    <w:p w14:paraId="1177C895" w14:textId="0A2CF482" w:rsidR="00C97394" w:rsidRPr="0029786D" w:rsidRDefault="00C97394" w:rsidP="0029786D">
      <w:pPr>
        <w:numPr>
          <w:ilvl w:val="0"/>
          <w:numId w:val="18"/>
        </w:numPr>
        <w:pBdr>
          <w:top w:val="nil"/>
          <w:left w:val="nil"/>
          <w:bottom w:val="nil"/>
          <w:right w:val="nil"/>
          <w:between w:val="nil"/>
        </w:pBdr>
        <w:suppressAutoHyphens w:val="0"/>
        <w:spacing w:line="280" w:lineRule="atLeast"/>
        <w:ind w:leftChars="0" w:left="0" w:firstLineChars="0" w:firstLine="0"/>
        <w:textDirection w:val="lrTb"/>
        <w:textAlignment w:val="auto"/>
        <w:outlineLvl w:val="9"/>
        <w:rPr>
          <w:rFonts w:asciiTheme="majorHAnsi" w:hAnsiTheme="majorHAnsi" w:cstheme="majorHAnsi"/>
          <w:color w:val="000000"/>
          <w:sz w:val="21"/>
          <w:szCs w:val="21"/>
        </w:rPr>
      </w:pPr>
      <w:r w:rsidRPr="0029786D">
        <w:rPr>
          <w:rFonts w:asciiTheme="majorHAnsi" w:hAnsiTheme="majorHAnsi" w:cstheme="majorHAnsi"/>
          <w:color w:val="000000"/>
          <w:sz w:val="21"/>
          <w:szCs w:val="21"/>
        </w:rPr>
        <w:br w:type="page"/>
      </w:r>
    </w:p>
    <w:p w14:paraId="4951FC08" w14:textId="77777777" w:rsidR="00F76ABB" w:rsidRPr="0029786D" w:rsidRDefault="00F76ABB" w:rsidP="0029786D">
      <w:pPr>
        <w:pBdr>
          <w:top w:val="nil"/>
          <w:left w:val="nil"/>
          <w:bottom w:val="nil"/>
          <w:right w:val="nil"/>
          <w:between w:val="nil"/>
        </w:pBdr>
        <w:spacing w:line="280" w:lineRule="atLeast"/>
        <w:ind w:leftChars="0" w:left="0" w:firstLineChars="0" w:firstLine="0"/>
        <w:rPr>
          <w:rFonts w:asciiTheme="majorHAnsi" w:hAnsiTheme="majorHAnsi" w:cstheme="majorHAnsi"/>
          <w:color w:val="000000"/>
          <w:sz w:val="21"/>
          <w:szCs w:val="21"/>
        </w:rPr>
      </w:pPr>
    </w:p>
    <w:p w14:paraId="10CEE015" w14:textId="189E233F" w:rsidR="00F76ABB" w:rsidRPr="0029786D" w:rsidRDefault="00F76ABB" w:rsidP="0029786D">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bookmarkStart w:id="8" w:name="_Hlk130295824"/>
      <w:r w:rsidRPr="0029786D">
        <w:rPr>
          <w:rFonts w:asciiTheme="majorHAnsi" w:eastAsia="Times New Roman" w:hAnsiTheme="majorHAnsi" w:cstheme="majorHAnsi"/>
          <w:position w:val="0"/>
          <w:sz w:val="21"/>
          <w:szCs w:val="21"/>
          <w:lang w:eastAsia="zh-CN"/>
        </w:rPr>
        <w:t xml:space="preserve">Załącznik nr 2 do Umowy </w:t>
      </w:r>
    </w:p>
    <w:bookmarkEnd w:id="8"/>
    <w:p w14:paraId="6B773522" w14:textId="77777777" w:rsidR="00F76ABB" w:rsidRPr="0029786D" w:rsidRDefault="00F76ABB" w:rsidP="0029786D">
      <w:pPr>
        <w:spacing w:line="280" w:lineRule="atLeast"/>
        <w:ind w:leftChars="0" w:left="0" w:firstLineChars="0" w:firstLine="0"/>
        <w:textDirection w:val="lrTb"/>
        <w:textAlignment w:val="auto"/>
        <w:outlineLvl w:val="9"/>
        <w:rPr>
          <w:rFonts w:asciiTheme="majorHAnsi" w:eastAsia="Times New Roman" w:hAnsiTheme="majorHAnsi" w:cstheme="majorHAnsi"/>
          <w:b/>
          <w:position w:val="0"/>
          <w:sz w:val="21"/>
          <w:szCs w:val="21"/>
          <w:lang w:eastAsia="zh-CN"/>
        </w:rPr>
      </w:pPr>
    </w:p>
    <w:p w14:paraId="573E3955" w14:textId="77777777" w:rsidR="00F76ABB" w:rsidRPr="0029786D" w:rsidRDefault="00F76ABB" w:rsidP="0029786D">
      <w:pPr>
        <w:spacing w:line="280" w:lineRule="atLeast"/>
        <w:ind w:leftChars="0" w:left="0" w:firstLineChars="0" w:firstLine="0"/>
        <w:jc w:val="center"/>
        <w:textDirection w:val="lrTb"/>
        <w:textAlignment w:val="auto"/>
        <w:outlineLvl w:val="9"/>
        <w:rPr>
          <w:rFonts w:asciiTheme="majorHAnsi" w:eastAsia="Times New Roman" w:hAnsiTheme="majorHAnsi" w:cstheme="majorHAnsi"/>
          <w:b/>
          <w:position w:val="0"/>
          <w:sz w:val="21"/>
          <w:szCs w:val="21"/>
          <w:lang w:eastAsia="zh-CN"/>
        </w:rPr>
      </w:pPr>
      <w:r w:rsidRPr="0029786D">
        <w:rPr>
          <w:rFonts w:asciiTheme="majorHAnsi" w:eastAsia="Times New Roman" w:hAnsiTheme="majorHAnsi" w:cstheme="majorHAnsi"/>
          <w:b/>
          <w:position w:val="0"/>
          <w:sz w:val="21"/>
          <w:szCs w:val="21"/>
          <w:lang w:eastAsia="zh-CN"/>
        </w:rPr>
        <w:t>WYKAZ OSÓB UPRAWNIONYCH DO KONTAKTOWANIA SIĘ Z WYKONAWCĄ</w:t>
      </w:r>
    </w:p>
    <w:p w14:paraId="092A65F2" w14:textId="77777777" w:rsidR="00F76ABB" w:rsidRPr="0029786D" w:rsidRDefault="00F76ABB" w:rsidP="0029786D">
      <w:pPr>
        <w:spacing w:line="280" w:lineRule="atLeast"/>
        <w:ind w:leftChars="0" w:left="0" w:firstLineChars="0" w:firstLine="0"/>
        <w:jc w:val="center"/>
        <w:textDirection w:val="lrTb"/>
        <w:textAlignment w:val="auto"/>
        <w:outlineLvl w:val="9"/>
        <w:rPr>
          <w:rFonts w:asciiTheme="majorHAnsi" w:eastAsia="Times New Roman" w:hAnsiTheme="majorHAnsi" w:cstheme="majorHAnsi"/>
          <w:b/>
          <w:position w:val="0"/>
          <w:sz w:val="21"/>
          <w:szCs w:val="21"/>
          <w:lang w:eastAsia="zh-CN"/>
        </w:rPr>
      </w:pPr>
      <w:r w:rsidRPr="0029786D">
        <w:rPr>
          <w:rFonts w:asciiTheme="majorHAnsi" w:eastAsia="Times New Roman" w:hAnsiTheme="majorHAnsi" w:cstheme="majorHAnsi"/>
          <w:b/>
          <w:position w:val="0"/>
          <w:sz w:val="21"/>
          <w:szCs w:val="21"/>
          <w:lang w:eastAsia="zh-CN"/>
        </w:rPr>
        <w:t>W ZAKRESIE REALIZACJI POSTANOWIEŃ UMOWY, W TYM DO SKŁADANIA REKLAMACJI.</w:t>
      </w:r>
    </w:p>
    <w:p w14:paraId="3A95B641" w14:textId="77777777" w:rsidR="00F76ABB" w:rsidRPr="0029786D" w:rsidRDefault="00F76ABB" w:rsidP="0029786D">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p w14:paraId="1C7D9E14" w14:textId="77777777" w:rsidR="00F76ABB" w:rsidRPr="0029786D" w:rsidRDefault="00F76ABB" w:rsidP="0029786D">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9"/>
        <w:gridCol w:w="2703"/>
        <w:gridCol w:w="2580"/>
        <w:gridCol w:w="2580"/>
      </w:tblGrid>
      <w:tr w:rsidR="000E5870" w:rsidRPr="0029786D" w14:paraId="13FEA79B" w14:textId="710F93AD" w:rsidTr="000E5870">
        <w:trPr>
          <w:trHeight w:val="567"/>
        </w:trPr>
        <w:tc>
          <w:tcPr>
            <w:tcW w:w="1199" w:type="dxa"/>
            <w:tcBorders>
              <w:top w:val="single" w:sz="4" w:space="0" w:color="auto"/>
              <w:left w:val="single" w:sz="4" w:space="0" w:color="auto"/>
              <w:bottom w:val="single" w:sz="4" w:space="0" w:color="auto"/>
              <w:right w:val="single" w:sz="4" w:space="0" w:color="auto"/>
            </w:tcBorders>
            <w:vAlign w:val="center"/>
            <w:hideMark/>
          </w:tcPr>
          <w:p w14:paraId="1A261D2A" w14:textId="77777777" w:rsidR="000E5870" w:rsidRPr="0029786D" w:rsidRDefault="000E5870" w:rsidP="0029786D">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r w:rsidRPr="0029786D">
              <w:rPr>
                <w:rFonts w:asciiTheme="majorHAnsi" w:eastAsia="Times New Roman" w:hAnsiTheme="majorHAnsi" w:cstheme="majorHAnsi"/>
                <w:position w:val="0"/>
                <w:sz w:val="21"/>
                <w:szCs w:val="21"/>
                <w:lang w:eastAsia="zh-CN"/>
              </w:rPr>
              <w:t>L.p.</w:t>
            </w:r>
          </w:p>
        </w:tc>
        <w:tc>
          <w:tcPr>
            <w:tcW w:w="2703" w:type="dxa"/>
            <w:tcBorders>
              <w:top w:val="single" w:sz="4" w:space="0" w:color="auto"/>
              <w:left w:val="single" w:sz="4" w:space="0" w:color="auto"/>
              <w:bottom w:val="single" w:sz="4" w:space="0" w:color="auto"/>
              <w:right w:val="single" w:sz="4" w:space="0" w:color="auto"/>
            </w:tcBorders>
            <w:vAlign w:val="center"/>
            <w:hideMark/>
          </w:tcPr>
          <w:p w14:paraId="43399B11" w14:textId="77777777" w:rsidR="000E5870" w:rsidRPr="0029786D" w:rsidRDefault="000E5870" w:rsidP="0029786D">
            <w:pPr>
              <w:spacing w:line="280" w:lineRule="atLeast"/>
              <w:ind w:leftChars="0" w:left="0" w:firstLineChars="0" w:firstLine="0"/>
              <w:jc w:val="center"/>
              <w:textDirection w:val="lrTb"/>
              <w:textAlignment w:val="auto"/>
              <w:outlineLvl w:val="9"/>
              <w:rPr>
                <w:rFonts w:asciiTheme="majorHAnsi" w:eastAsia="Times New Roman" w:hAnsiTheme="majorHAnsi" w:cstheme="majorHAnsi"/>
                <w:position w:val="0"/>
                <w:sz w:val="21"/>
                <w:szCs w:val="21"/>
                <w:lang w:eastAsia="zh-CN"/>
              </w:rPr>
            </w:pPr>
            <w:r w:rsidRPr="0029786D">
              <w:rPr>
                <w:rFonts w:asciiTheme="majorHAnsi" w:eastAsia="Times New Roman" w:hAnsiTheme="majorHAnsi" w:cstheme="majorHAnsi"/>
                <w:position w:val="0"/>
                <w:sz w:val="21"/>
                <w:szCs w:val="21"/>
                <w:lang w:eastAsia="zh-CN"/>
              </w:rPr>
              <w:t>Imię i nazwisko</w:t>
            </w:r>
          </w:p>
        </w:tc>
        <w:tc>
          <w:tcPr>
            <w:tcW w:w="2580" w:type="dxa"/>
            <w:tcBorders>
              <w:top w:val="single" w:sz="4" w:space="0" w:color="auto"/>
              <w:left w:val="single" w:sz="4" w:space="0" w:color="auto"/>
              <w:bottom w:val="single" w:sz="4" w:space="0" w:color="auto"/>
              <w:right w:val="single" w:sz="4" w:space="0" w:color="auto"/>
            </w:tcBorders>
            <w:vAlign w:val="center"/>
          </w:tcPr>
          <w:p w14:paraId="4B98ED51" w14:textId="31093B76" w:rsidR="000E5870" w:rsidRPr="0029786D" w:rsidRDefault="000E5870" w:rsidP="0029786D">
            <w:pPr>
              <w:spacing w:line="280" w:lineRule="atLeast"/>
              <w:ind w:leftChars="0" w:left="0" w:firstLineChars="0" w:firstLine="0"/>
              <w:jc w:val="center"/>
              <w:textDirection w:val="lrTb"/>
              <w:textAlignment w:val="auto"/>
              <w:outlineLvl w:val="9"/>
              <w:rPr>
                <w:rFonts w:asciiTheme="majorHAnsi" w:eastAsia="Times New Roman" w:hAnsiTheme="majorHAnsi" w:cstheme="majorHAnsi"/>
                <w:position w:val="0"/>
                <w:sz w:val="21"/>
                <w:szCs w:val="21"/>
                <w:lang w:eastAsia="zh-CN"/>
              </w:rPr>
            </w:pPr>
            <w:r w:rsidRPr="0029786D">
              <w:rPr>
                <w:rFonts w:asciiTheme="majorHAnsi" w:eastAsia="Times New Roman" w:hAnsiTheme="majorHAnsi" w:cstheme="majorHAnsi"/>
                <w:position w:val="0"/>
                <w:sz w:val="21"/>
                <w:szCs w:val="21"/>
                <w:lang w:eastAsia="zh-CN"/>
              </w:rPr>
              <w:t>Numer telefonu</w:t>
            </w:r>
          </w:p>
        </w:tc>
        <w:tc>
          <w:tcPr>
            <w:tcW w:w="2580" w:type="dxa"/>
            <w:tcBorders>
              <w:top w:val="single" w:sz="4" w:space="0" w:color="auto"/>
              <w:left w:val="single" w:sz="4" w:space="0" w:color="auto"/>
              <w:bottom w:val="single" w:sz="4" w:space="0" w:color="auto"/>
              <w:right w:val="single" w:sz="4" w:space="0" w:color="auto"/>
            </w:tcBorders>
            <w:vAlign w:val="center"/>
          </w:tcPr>
          <w:p w14:paraId="7DA142D0" w14:textId="1198C8A8" w:rsidR="000E5870" w:rsidRPr="0029786D" w:rsidRDefault="000E5870" w:rsidP="0029786D">
            <w:pPr>
              <w:spacing w:line="280" w:lineRule="atLeast"/>
              <w:ind w:leftChars="0" w:left="0" w:firstLineChars="0" w:firstLine="0"/>
              <w:jc w:val="center"/>
              <w:textDirection w:val="lrTb"/>
              <w:textAlignment w:val="auto"/>
              <w:outlineLvl w:val="9"/>
              <w:rPr>
                <w:rFonts w:asciiTheme="majorHAnsi" w:eastAsia="Times New Roman" w:hAnsiTheme="majorHAnsi" w:cstheme="majorHAnsi"/>
                <w:position w:val="0"/>
                <w:sz w:val="21"/>
                <w:szCs w:val="21"/>
                <w:lang w:eastAsia="zh-CN"/>
              </w:rPr>
            </w:pPr>
            <w:r w:rsidRPr="0029786D">
              <w:rPr>
                <w:rFonts w:asciiTheme="majorHAnsi" w:eastAsia="Times New Roman" w:hAnsiTheme="majorHAnsi" w:cstheme="majorHAnsi"/>
                <w:position w:val="0"/>
                <w:sz w:val="21"/>
                <w:szCs w:val="21"/>
                <w:lang w:eastAsia="zh-CN"/>
              </w:rPr>
              <w:t>Adres e-mail</w:t>
            </w:r>
          </w:p>
        </w:tc>
      </w:tr>
      <w:tr w:rsidR="000E5870" w:rsidRPr="0029786D" w14:paraId="4B81D062" w14:textId="2E8D2637" w:rsidTr="000E5870">
        <w:trPr>
          <w:trHeight w:val="567"/>
        </w:trPr>
        <w:tc>
          <w:tcPr>
            <w:tcW w:w="1199" w:type="dxa"/>
            <w:tcBorders>
              <w:top w:val="single" w:sz="4" w:space="0" w:color="auto"/>
              <w:left w:val="single" w:sz="4" w:space="0" w:color="auto"/>
              <w:bottom w:val="single" w:sz="4" w:space="0" w:color="auto"/>
              <w:right w:val="single" w:sz="4" w:space="0" w:color="auto"/>
            </w:tcBorders>
          </w:tcPr>
          <w:p w14:paraId="2B70A347" w14:textId="77777777" w:rsidR="000E5870" w:rsidRPr="0029786D" w:rsidRDefault="000E5870" w:rsidP="0029786D">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tc>
        <w:tc>
          <w:tcPr>
            <w:tcW w:w="2703" w:type="dxa"/>
            <w:tcBorders>
              <w:top w:val="single" w:sz="4" w:space="0" w:color="auto"/>
              <w:left w:val="single" w:sz="4" w:space="0" w:color="auto"/>
              <w:bottom w:val="single" w:sz="4" w:space="0" w:color="auto"/>
              <w:right w:val="single" w:sz="4" w:space="0" w:color="auto"/>
            </w:tcBorders>
            <w:vAlign w:val="center"/>
          </w:tcPr>
          <w:p w14:paraId="1B349697" w14:textId="77777777" w:rsidR="000E5870" w:rsidRPr="0029786D" w:rsidRDefault="000E5870" w:rsidP="0029786D">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tc>
        <w:tc>
          <w:tcPr>
            <w:tcW w:w="2580" w:type="dxa"/>
            <w:tcBorders>
              <w:top w:val="single" w:sz="4" w:space="0" w:color="auto"/>
              <w:left w:val="single" w:sz="4" w:space="0" w:color="auto"/>
              <w:bottom w:val="single" w:sz="4" w:space="0" w:color="auto"/>
              <w:right w:val="single" w:sz="4" w:space="0" w:color="auto"/>
            </w:tcBorders>
            <w:vAlign w:val="center"/>
          </w:tcPr>
          <w:p w14:paraId="3D6244C6" w14:textId="77777777" w:rsidR="000E5870" w:rsidRPr="0029786D" w:rsidRDefault="000E5870" w:rsidP="0029786D">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tc>
        <w:tc>
          <w:tcPr>
            <w:tcW w:w="2580" w:type="dxa"/>
            <w:tcBorders>
              <w:top w:val="single" w:sz="4" w:space="0" w:color="auto"/>
              <w:left w:val="single" w:sz="4" w:space="0" w:color="auto"/>
              <w:bottom w:val="single" w:sz="4" w:space="0" w:color="auto"/>
              <w:right w:val="single" w:sz="4" w:space="0" w:color="auto"/>
            </w:tcBorders>
            <w:vAlign w:val="center"/>
          </w:tcPr>
          <w:p w14:paraId="77FFE12C" w14:textId="77777777" w:rsidR="000E5870" w:rsidRPr="0029786D" w:rsidRDefault="000E5870" w:rsidP="0029786D">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tc>
      </w:tr>
      <w:tr w:rsidR="000E5870" w:rsidRPr="0029786D" w14:paraId="3E5799FD" w14:textId="2E6E42FB" w:rsidTr="000E5870">
        <w:trPr>
          <w:trHeight w:val="567"/>
        </w:trPr>
        <w:tc>
          <w:tcPr>
            <w:tcW w:w="1199" w:type="dxa"/>
            <w:tcBorders>
              <w:top w:val="single" w:sz="4" w:space="0" w:color="auto"/>
              <w:left w:val="single" w:sz="4" w:space="0" w:color="auto"/>
              <w:bottom w:val="single" w:sz="4" w:space="0" w:color="auto"/>
              <w:right w:val="single" w:sz="4" w:space="0" w:color="auto"/>
            </w:tcBorders>
          </w:tcPr>
          <w:p w14:paraId="4E241BEA" w14:textId="77777777" w:rsidR="000E5870" w:rsidRPr="0029786D" w:rsidRDefault="000E5870" w:rsidP="0029786D">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tc>
        <w:tc>
          <w:tcPr>
            <w:tcW w:w="2703" w:type="dxa"/>
            <w:tcBorders>
              <w:top w:val="single" w:sz="4" w:space="0" w:color="auto"/>
              <w:left w:val="single" w:sz="4" w:space="0" w:color="auto"/>
              <w:bottom w:val="single" w:sz="4" w:space="0" w:color="auto"/>
              <w:right w:val="single" w:sz="4" w:space="0" w:color="auto"/>
            </w:tcBorders>
            <w:vAlign w:val="center"/>
          </w:tcPr>
          <w:p w14:paraId="5A4FB174" w14:textId="77777777" w:rsidR="000E5870" w:rsidRPr="0029786D" w:rsidRDefault="000E5870" w:rsidP="0029786D">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tc>
        <w:tc>
          <w:tcPr>
            <w:tcW w:w="2580" w:type="dxa"/>
            <w:tcBorders>
              <w:top w:val="single" w:sz="4" w:space="0" w:color="auto"/>
              <w:left w:val="single" w:sz="4" w:space="0" w:color="auto"/>
              <w:bottom w:val="single" w:sz="4" w:space="0" w:color="auto"/>
              <w:right w:val="single" w:sz="4" w:space="0" w:color="auto"/>
            </w:tcBorders>
            <w:vAlign w:val="center"/>
          </w:tcPr>
          <w:p w14:paraId="41A52409" w14:textId="77777777" w:rsidR="000E5870" w:rsidRPr="0029786D" w:rsidRDefault="000E5870" w:rsidP="0029786D">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tc>
        <w:tc>
          <w:tcPr>
            <w:tcW w:w="2580" w:type="dxa"/>
            <w:tcBorders>
              <w:top w:val="single" w:sz="4" w:space="0" w:color="auto"/>
              <w:left w:val="single" w:sz="4" w:space="0" w:color="auto"/>
              <w:bottom w:val="single" w:sz="4" w:space="0" w:color="auto"/>
              <w:right w:val="single" w:sz="4" w:space="0" w:color="auto"/>
            </w:tcBorders>
            <w:vAlign w:val="center"/>
          </w:tcPr>
          <w:p w14:paraId="570C6389" w14:textId="77777777" w:rsidR="000E5870" w:rsidRPr="0029786D" w:rsidRDefault="000E5870" w:rsidP="0029786D">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tc>
      </w:tr>
      <w:tr w:rsidR="000E5870" w:rsidRPr="0029786D" w14:paraId="08731E89" w14:textId="11535C22" w:rsidTr="000E5870">
        <w:trPr>
          <w:trHeight w:val="567"/>
        </w:trPr>
        <w:tc>
          <w:tcPr>
            <w:tcW w:w="1199" w:type="dxa"/>
            <w:tcBorders>
              <w:top w:val="single" w:sz="4" w:space="0" w:color="auto"/>
              <w:left w:val="single" w:sz="4" w:space="0" w:color="auto"/>
              <w:bottom w:val="single" w:sz="4" w:space="0" w:color="auto"/>
              <w:right w:val="single" w:sz="4" w:space="0" w:color="auto"/>
            </w:tcBorders>
          </w:tcPr>
          <w:p w14:paraId="41BB5980" w14:textId="77777777" w:rsidR="000E5870" w:rsidRPr="0029786D" w:rsidRDefault="000E5870" w:rsidP="0029786D">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tc>
        <w:tc>
          <w:tcPr>
            <w:tcW w:w="2703" w:type="dxa"/>
            <w:tcBorders>
              <w:top w:val="single" w:sz="4" w:space="0" w:color="auto"/>
              <w:left w:val="single" w:sz="4" w:space="0" w:color="auto"/>
              <w:bottom w:val="single" w:sz="4" w:space="0" w:color="auto"/>
              <w:right w:val="single" w:sz="4" w:space="0" w:color="auto"/>
            </w:tcBorders>
            <w:vAlign w:val="center"/>
          </w:tcPr>
          <w:p w14:paraId="4B654E21" w14:textId="77777777" w:rsidR="000E5870" w:rsidRPr="0029786D" w:rsidRDefault="000E5870" w:rsidP="0029786D">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tc>
        <w:tc>
          <w:tcPr>
            <w:tcW w:w="2580" w:type="dxa"/>
            <w:tcBorders>
              <w:top w:val="single" w:sz="4" w:space="0" w:color="auto"/>
              <w:left w:val="single" w:sz="4" w:space="0" w:color="auto"/>
              <w:bottom w:val="single" w:sz="4" w:space="0" w:color="auto"/>
              <w:right w:val="single" w:sz="4" w:space="0" w:color="auto"/>
            </w:tcBorders>
            <w:vAlign w:val="center"/>
          </w:tcPr>
          <w:p w14:paraId="5BA45EE1" w14:textId="77777777" w:rsidR="000E5870" w:rsidRPr="0029786D" w:rsidRDefault="000E5870" w:rsidP="0029786D">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tc>
        <w:tc>
          <w:tcPr>
            <w:tcW w:w="2580" w:type="dxa"/>
            <w:tcBorders>
              <w:top w:val="single" w:sz="4" w:space="0" w:color="auto"/>
              <w:left w:val="single" w:sz="4" w:space="0" w:color="auto"/>
              <w:bottom w:val="single" w:sz="4" w:space="0" w:color="auto"/>
              <w:right w:val="single" w:sz="4" w:space="0" w:color="auto"/>
            </w:tcBorders>
            <w:vAlign w:val="center"/>
          </w:tcPr>
          <w:p w14:paraId="46024444" w14:textId="77777777" w:rsidR="000E5870" w:rsidRPr="0029786D" w:rsidRDefault="000E5870" w:rsidP="0029786D">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tc>
      </w:tr>
      <w:tr w:rsidR="000E5870" w:rsidRPr="0029786D" w14:paraId="3378BBD2" w14:textId="6001BC38" w:rsidTr="000E5870">
        <w:trPr>
          <w:trHeight w:val="567"/>
        </w:trPr>
        <w:tc>
          <w:tcPr>
            <w:tcW w:w="1199" w:type="dxa"/>
            <w:tcBorders>
              <w:top w:val="single" w:sz="4" w:space="0" w:color="auto"/>
              <w:left w:val="single" w:sz="4" w:space="0" w:color="auto"/>
              <w:bottom w:val="single" w:sz="4" w:space="0" w:color="auto"/>
              <w:right w:val="single" w:sz="4" w:space="0" w:color="auto"/>
            </w:tcBorders>
          </w:tcPr>
          <w:p w14:paraId="43671961" w14:textId="77777777" w:rsidR="000E5870" w:rsidRPr="0029786D" w:rsidRDefault="000E5870" w:rsidP="0029786D">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tc>
        <w:tc>
          <w:tcPr>
            <w:tcW w:w="2703" w:type="dxa"/>
            <w:tcBorders>
              <w:top w:val="single" w:sz="4" w:space="0" w:color="auto"/>
              <w:left w:val="single" w:sz="4" w:space="0" w:color="auto"/>
              <w:bottom w:val="single" w:sz="4" w:space="0" w:color="auto"/>
              <w:right w:val="single" w:sz="4" w:space="0" w:color="auto"/>
            </w:tcBorders>
            <w:vAlign w:val="center"/>
          </w:tcPr>
          <w:p w14:paraId="65456D23" w14:textId="77777777" w:rsidR="000E5870" w:rsidRPr="0029786D" w:rsidRDefault="000E5870" w:rsidP="0029786D">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tc>
        <w:tc>
          <w:tcPr>
            <w:tcW w:w="2580" w:type="dxa"/>
            <w:tcBorders>
              <w:top w:val="single" w:sz="4" w:space="0" w:color="auto"/>
              <w:left w:val="single" w:sz="4" w:space="0" w:color="auto"/>
              <w:bottom w:val="single" w:sz="4" w:space="0" w:color="auto"/>
              <w:right w:val="single" w:sz="4" w:space="0" w:color="auto"/>
            </w:tcBorders>
            <w:vAlign w:val="center"/>
          </w:tcPr>
          <w:p w14:paraId="55D365BF" w14:textId="77777777" w:rsidR="000E5870" w:rsidRPr="0029786D" w:rsidRDefault="000E5870" w:rsidP="0029786D">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tc>
        <w:tc>
          <w:tcPr>
            <w:tcW w:w="2580" w:type="dxa"/>
            <w:tcBorders>
              <w:top w:val="single" w:sz="4" w:space="0" w:color="auto"/>
              <w:left w:val="single" w:sz="4" w:space="0" w:color="auto"/>
              <w:bottom w:val="single" w:sz="4" w:space="0" w:color="auto"/>
              <w:right w:val="single" w:sz="4" w:space="0" w:color="auto"/>
            </w:tcBorders>
            <w:vAlign w:val="center"/>
          </w:tcPr>
          <w:p w14:paraId="3D9E902D" w14:textId="77777777" w:rsidR="000E5870" w:rsidRPr="0029786D" w:rsidRDefault="000E5870" w:rsidP="0029786D">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tc>
      </w:tr>
    </w:tbl>
    <w:p w14:paraId="39CA348A" w14:textId="77777777" w:rsidR="00F76ABB" w:rsidRPr="0029786D" w:rsidRDefault="00F76ABB" w:rsidP="0029786D">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p w14:paraId="6211723C" w14:textId="1F34DC6A" w:rsidR="005650D3" w:rsidRPr="0029786D" w:rsidRDefault="005650D3" w:rsidP="0029786D">
      <w:pPr>
        <w:suppressAutoHyphens w:val="0"/>
        <w:spacing w:line="280" w:lineRule="atLeast"/>
        <w:ind w:leftChars="0" w:left="0" w:firstLineChars="0" w:firstLine="0"/>
        <w:textDirection w:val="lrTb"/>
        <w:textAlignment w:val="auto"/>
        <w:outlineLvl w:val="9"/>
        <w:rPr>
          <w:rFonts w:asciiTheme="majorHAnsi" w:hAnsiTheme="majorHAnsi" w:cstheme="majorHAnsi"/>
          <w:color w:val="000000"/>
          <w:sz w:val="21"/>
          <w:szCs w:val="21"/>
        </w:rPr>
      </w:pPr>
      <w:r w:rsidRPr="0029786D">
        <w:rPr>
          <w:rFonts w:asciiTheme="majorHAnsi" w:hAnsiTheme="majorHAnsi" w:cstheme="majorHAnsi"/>
          <w:color w:val="000000"/>
          <w:sz w:val="21"/>
          <w:szCs w:val="21"/>
        </w:rPr>
        <w:br w:type="page"/>
      </w:r>
    </w:p>
    <w:p w14:paraId="49F89384" w14:textId="77777777" w:rsidR="00F76ABB" w:rsidRPr="0029786D" w:rsidRDefault="00F76ABB" w:rsidP="0029786D">
      <w:pPr>
        <w:pBdr>
          <w:top w:val="nil"/>
          <w:left w:val="nil"/>
          <w:bottom w:val="nil"/>
          <w:right w:val="nil"/>
          <w:between w:val="nil"/>
        </w:pBdr>
        <w:spacing w:line="280" w:lineRule="atLeast"/>
        <w:ind w:leftChars="0" w:left="0" w:firstLineChars="0" w:firstLine="0"/>
        <w:rPr>
          <w:rFonts w:asciiTheme="majorHAnsi" w:hAnsiTheme="majorHAnsi" w:cstheme="majorHAnsi"/>
          <w:color w:val="000000"/>
          <w:sz w:val="21"/>
          <w:szCs w:val="21"/>
        </w:rPr>
      </w:pPr>
    </w:p>
    <w:p w14:paraId="229F51F9" w14:textId="77777777" w:rsidR="005650D3" w:rsidRPr="0029786D" w:rsidRDefault="005650D3" w:rsidP="0029786D">
      <w:pPr>
        <w:pBdr>
          <w:top w:val="nil"/>
          <w:left w:val="nil"/>
          <w:bottom w:val="nil"/>
          <w:right w:val="nil"/>
          <w:between w:val="nil"/>
        </w:pBdr>
        <w:spacing w:line="280" w:lineRule="atLeast"/>
        <w:ind w:leftChars="0" w:left="0" w:firstLineChars="0" w:firstLine="0"/>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Załącznik nr 3 do Umowy </w:t>
      </w:r>
    </w:p>
    <w:p w14:paraId="55187C05" w14:textId="77777777" w:rsidR="005650D3" w:rsidRPr="0029786D" w:rsidRDefault="005650D3" w:rsidP="0029786D">
      <w:pPr>
        <w:spacing w:line="280" w:lineRule="atLeast"/>
        <w:ind w:leftChars="0" w:left="0" w:firstLineChars="0" w:firstLine="0"/>
        <w:textDirection w:val="lrTb"/>
        <w:textAlignment w:val="auto"/>
        <w:outlineLvl w:val="9"/>
        <w:rPr>
          <w:rFonts w:asciiTheme="majorHAnsi" w:eastAsia="Times New Roman" w:hAnsiTheme="majorHAnsi" w:cstheme="majorHAnsi"/>
          <w:b/>
          <w:position w:val="0"/>
          <w:sz w:val="21"/>
          <w:szCs w:val="21"/>
          <w:lang w:eastAsia="zh-CN"/>
        </w:rPr>
      </w:pPr>
    </w:p>
    <w:p w14:paraId="275ABF5C" w14:textId="77777777" w:rsidR="005650D3" w:rsidRPr="0029786D" w:rsidRDefault="005650D3" w:rsidP="0029786D">
      <w:pPr>
        <w:spacing w:line="280" w:lineRule="atLeast"/>
        <w:ind w:leftChars="0" w:left="0" w:firstLineChars="0" w:firstLine="0"/>
        <w:jc w:val="center"/>
        <w:textDirection w:val="lrTb"/>
        <w:textAlignment w:val="auto"/>
        <w:outlineLvl w:val="9"/>
        <w:rPr>
          <w:rFonts w:asciiTheme="majorHAnsi" w:eastAsia="Times New Roman" w:hAnsiTheme="majorHAnsi" w:cstheme="majorHAnsi"/>
          <w:b/>
          <w:bCs/>
          <w:position w:val="0"/>
          <w:sz w:val="21"/>
          <w:szCs w:val="21"/>
          <w:lang w:eastAsia="zh-CN"/>
        </w:rPr>
      </w:pPr>
      <w:r w:rsidRPr="0029786D">
        <w:rPr>
          <w:rFonts w:asciiTheme="majorHAnsi" w:eastAsia="Times New Roman" w:hAnsiTheme="majorHAnsi" w:cstheme="majorHAnsi"/>
          <w:b/>
          <w:bCs/>
          <w:position w:val="0"/>
          <w:sz w:val="21"/>
          <w:szCs w:val="21"/>
          <w:lang w:eastAsia="zh-CN"/>
        </w:rPr>
        <w:t xml:space="preserve">OŚWIADCZENIE WYKONAWCY DOTYCZĄCE UŻYWANIA DO WYKONANIA ZAMÓWIENIA </w:t>
      </w:r>
    </w:p>
    <w:p w14:paraId="5F6BE358" w14:textId="77777777" w:rsidR="005650D3" w:rsidRPr="0029786D" w:rsidRDefault="005650D3" w:rsidP="0029786D">
      <w:pPr>
        <w:spacing w:line="280" w:lineRule="atLeast"/>
        <w:ind w:leftChars="0" w:left="0" w:firstLineChars="0" w:firstLine="0"/>
        <w:jc w:val="center"/>
        <w:textDirection w:val="lrTb"/>
        <w:textAlignment w:val="auto"/>
        <w:outlineLvl w:val="9"/>
        <w:rPr>
          <w:rFonts w:asciiTheme="majorHAnsi" w:eastAsia="Times New Roman" w:hAnsiTheme="majorHAnsi" w:cstheme="majorHAnsi"/>
          <w:b/>
          <w:bCs/>
          <w:position w:val="0"/>
          <w:sz w:val="21"/>
          <w:szCs w:val="21"/>
          <w:lang w:eastAsia="zh-CN"/>
        </w:rPr>
      </w:pPr>
      <w:r w:rsidRPr="0029786D">
        <w:rPr>
          <w:rFonts w:asciiTheme="majorHAnsi" w:eastAsia="Times New Roman" w:hAnsiTheme="majorHAnsi" w:cstheme="majorHAnsi"/>
          <w:b/>
          <w:bCs/>
          <w:position w:val="0"/>
          <w:sz w:val="21"/>
          <w:szCs w:val="21"/>
          <w:lang w:eastAsia="zh-CN"/>
        </w:rPr>
        <w:t>POJAZDÓW SAMOCHODOWYCH W ROZUMIENIU ART. 2 PKT 33 USTAWY Z DNIA 20 CZERWCA 1997 R. – PRAWO O RUCHU DROGOWYM</w:t>
      </w:r>
    </w:p>
    <w:p w14:paraId="48FD8647" w14:textId="77777777" w:rsidR="005650D3" w:rsidRPr="0029786D" w:rsidRDefault="005650D3" w:rsidP="0029786D">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p w14:paraId="41152D6E" w14:textId="77777777" w:rsidR="005650D3" w:rsidRPr="0029786D" w:rsidRDefault="005650D3" w:rsidP="0029786D">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p w14:paraId="647CB46B" w14:textId="77777777" w:rsidR="005650D3" w:rsidRPr="0029786D" w:rsidRDefault="005650D3" w:rsidP="0029786D">
      <w:pPr>
        <w:tabs>
          <w:tab w:val="left" w:pos="851"/>
          <w:tab w:val="left" w:pos="927"/>
        </w:tabs>
        <w:spacing w:line="280" w:lineRule="atLeast"/>
        <w:ind w:leftChars="0" w:left="0" w:firstLineChars="0" w:firstLine="0"/>
        <w:textDirection w:val="lrTb"/>
        <w:textAlignment w:val="auto"/>
        <w:outlineLvl w:val="9"/>
        <w:rPr>
          <w:rFonts w:asciiTheme="majorHAnsi" w:eastAsia="Times New Roman" w:hAnsiTheme="majorHAnsi" w:cstheme="majorHAnsi"/>
          <w:bCs/>
          <w:position w:val="0"/>
          <w:sz w:val="21"/>
          <w:szCs w:val="21"/>
          <w:lang w:val="x-none" w:eastAsia="zh-CN"/>
        </w:rPr>
      </w:pPr>
      <w:r w:rsidRPr="0029786D">
        <w:rPr>
          <w:rFonts w:asciiTheme="majorHAnsi" w:eastAsia="Times New Roman" w:hAnsiTheme="majorHAnsi" w:cstheme="majorHAnsi"/>
          <w:bCs/>
          <w:position w:val="0"/>
          <w:sz w:val="21"/>
          <w:szCs w:val="21"/>
          <w:lang w:val="x-none" w:eastAsia="zh-CN"/>
        </w:rPr>
        <w:t xml:space="preserve">Nazwa i adres Wykonawcy : </w:t>
      </w:r>
    </w:p>
    <w:p w14:paraId="1F225673" w14:textId="77777777" w:rsidR="005650D3" w:rsidRPr="0029786D" w:rsidRDefault="005650D3" w:rsidP="0029786D">
      <w:pPr>
        <w:tabs>
          <w:tab w:val="left" w:pos="851"/>
          <w:tab w:val="left" w:pos="927"/>
        </w:tabs>
        <w:spacing w:line="280" w:lineRule="atLeast"/>
        <w:ind w:leftChars="0" w:left="0" w:firstLineChars="0" w:firstLine="0"/>
        <w:textDirection w:val="lrTb"/>
        <w:textAlignment w:val="auto"/>
        <w:outlineLvl w:val="9"/>
        <w:rPr>
          <w:rFonts w:asciiTheme="majorHAnsi" w:eastAsia="Times New Roman" w:hAnsiTheme="majorHAnsi" w:cstheme="majorHAnsi"/>
          <w:bCs/>
          <w:position w:val="0"/>
          <w:sz w:val="21"/>
          <w:szCs w:val="21"/>
          <w:lang w:val="x-none" w:eastAsia="zh-CN"/>
        </w:rPr>
      </w:pPr>
    </w:p>
    <w:p w14:paraId="035B2AA2" w14:textId="77777777" w:rsidR="005650D3" w:rsidRPr="0029786D" w:rsidRDefault="005650D3" w:rsidP="0029786D">
      <w:pPr>
        <w:tabs>
          <w:tab w:val="left" w:pos="851"/>
          <w:tab w:val="left" w:pos="927"/>
        </w:tabs>
        <w:spacing w:line="280" w:lineRule="atLeast"/>
        <w:ind w:leftChars="0" w:left="0" w:firstLineChars="0" w:firstLine="0"/>
        <w:textDirection w:val="lrTb"/>
        <w:textAlignment w:val="auto"/>
        <w:outlineLvl w:val="9"/>
        <w:rPr>
          <w:rFonts w:asciiTheme="majorHAnsi" w:eastAsia="Times New Roman" w:hAnsiTheme="majorHAnsi" w:cstheme="majorHAnsi"/>
          <w:bCs/>
          <w:position w:val="0"/>
          <w:sz w:val="21"/>
          <w:szCs w:val="21"/>
          <w:lang w:val="x-none" w:eastAsia="zh-CN"/>
        </w:rPr>
      </w:pPr>
      <w:r w:rsidRPr="0029786D">
        <w:rPr>
          <w:rFonts w:asciiTheme="majorHAnsi" w:eastAsia="Times New Roman" w:hAnsiTheme="majorHAnsi" w:cstheme="majorHAnsi"/>
          <w:bCs/>
          <w:position w:val="0"/>
          <w:sz w:val="21"/>
          <w:szCs w:val="21"/>
          <w:lang w:val="x-none" w:eastAsia="zh-CN"/>
        </w:rPr>
        <w:t>____________________________</w:t>
      </w:r>
    </w:p>
    <w:p w14:paraId="5B7F4CCF" w14:textId="77777777" w:rsidR="005650D3" w:rsidRPr="0029786D" w:rsidRDefault="005650D3" w:rsidP="0029786D">
      <w:pPr>
        <w:spacing w:line="280" w:lineRule="atLeast"/>
        <w:ind w:leftChars="0" w:left="0" w:firstLineChars="0" w:firstLine="0"/>
        <w:textDirection w:val="lrTb"/>
        <w:textAlignment w:val="auto"/>
        <w:outlineLvl w:val="9"/>
        <w:rPr>
          <w:rFonts w:asciiTheme="majorHAnsi" w:eastAsia="Times New Roman" w:hAnsiTheme="majorHAnsi" w:cstheme="majorHAnsi"/>
          <w:bCs/>
          <w:position w:val="0"/>
          <w:sz w:val="21"/>
          <w:szCs w:val="21"/>
          <w:lang w:eastAsia="zh-CN"/>
        </w:rPr>
      </w:pPr>
    </w:p>
    <w:p w14:paraId="3DB297BC" w14:textId="77777777" w:rsidR="005650D3" w:rsidRPr="0029786D" w:rsidRDefault="005650D3" w:rsidP="0029786D">
      <w:pPr>
        <w:spacing w:line="280" w:lineRule="atLeast"/>
        <w:ind w:leftChars="0" w:left="0" w:firstLineChars="0" w:firstLine="0"/>
        <w:textDirection w:val="lrTb"/>
        <w:textAlignment w:val="auto"/>
        <w:outlineLvl w:val="9"/>
        <w:rPr>
          <w:rFonts w:asciiTheme="majorHAnsi" w:eastAsia="Times New Roman" w:hAnsiTheme="majorHAnsi" w:cstheme="majorHAnsi"/>
          <w:b/>
          <w:position w:val="0"/>
          <w:sz w:val="21"/>
          <w:szCs w:val="21"/>
          <w:lang w:eastAsia="zh-CN"/>
        </w:rPr>
      </w:pPr>
    </w:p>
    <w:p w14:paraId="0773EEC7" w14:textId="77777777" w:rsidR="005650D3" w:rsidRPr="0029786D" w:rsidRDefault="005650D3" w:rsidP="0029786D">
      <w:pPr>
        <w:spacing w:line="280" w:lineRule="atLeast"/>
        <w:ind w:leftChars="0" w:left="0" w:firstLineChars="0" w:firstLine="0"/>
        <w:textDirection w:val="lrTb"/>
        <w:textAlignment w:val="auto"/>
        <w:outlineLvl w:val="9"/>
        <w:rPr>
          <w:rFonts w:asciiTheme="majorHAnsi" w:eastAsia="Times New Roman" w:hAnsiTheme="majorHAnsi" w:cstheme="majorHAnsi"/>
          <w:b/>
          <w:position w:val="0"/>
          <w:sz w:val="21"/>
          <w:szCs w:val="21"/>
          <w:lang w:eastAsia="zh-CN"/>
        </w:rPr>
      </w:pPr>
      <w:r w:rsidRPr="0029786D">
        <w:rPr>
          <w:rFonts w:asciiTheme="majorHAnsi" w:eastAsia="Times New Roman" w:hAnsiTheme="majorHAnsi" w:cstheme="majorHAnsi"/>
          <w:b/>
          <w:position w:val="0"/>
          <w:sz w:val="21"/>
          <w:szCs w:val="21"/>
          <w:lang w:eastAsia="zh-CN"/>
        </w:rPr>
        <w:t>Należy wstawić znak X w kratce przy jednej z poniższych opcji :</w:t>
      </w:r>
    </w:p>
    <w:p w14:paraId="059BF5DA" w14:textId="77777777" w:rsidR="005650D3" w:rsidRPr="0029786D" w:rsidRDefault="005650D3" w:rsidP="0029786D">
      <w:pPr>
        <w:spacing w:line="280" w:lineRule="atLeast"/>
        <w:ind w:leftChars="0" w:left="0" w:firstLineChars="0" w:firstLine="0"/>
        <w:textDirection w:val="lrTb"/>
        <w:textAlignment w:val="auto"/>
        <w:outlineLvl w:val="9"/>
        <w:rPr>
          <w:rFonts w:asciiTheme="majorHAnsi" w:eastAsia="Times New Roman" w:hAnsiTheme="majorHAnsi" w:cstheme="majorHAnsi"/>
          <w:b/>
          <w:position w:val="0"/>
          <w:sz w:val="21"/>
          <w:szCs w:val="2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
        <w:gridCol w:w="8259"/>
      </w:tblGrid>
      <w:tr w:rsidR="005650D3" w:rsidRPr="0029786D" w14:paraId="3E76A761" w14:textId="77777777" w:rsidTr="001D2B77">
        <w:tc>
          <w:tcPr>
            <w:tcW w:w="817" w:type="dxa"/>
            <w:shd w:val="clear" w:color="auto" w:fill="auto"/>
          </w:tcPr>
          <w:p w14:paraId="4B337074" w14:textId="77777777" w:rsidR="005650D3" w:rsidRPr="0029786D" w:rsidRDefault="005650D3" w:rsidP="0029786D">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tc>
        <w:tc>
          <w:tcPr>
            <w:tcW w:w="8393" w:type="dxa"/>
            <w:shd w:val="clear" w:color="auto" w:fill="auto"/>
          </w:tcPr>
          <w:p w14:paraId="0F6DFE31" w14:textId="77777777" w:rsidR="005650D3" w:rsidRPr="0029786D" w:rsidRDefault="005650D3" w:rsidP="0029786D">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r w:rsidRPr="0029786D">
              <w:rPr>
                <w:rFonts w:asciiTheme="majorHAnsi" w:eastAsia="Times New Roman" w:hAnsiTheme="majorHAnsi" w:cstheme="majorHAnsi"/>
                <w:position w:val="0"/>
                <w:sz w:val="21"/>
                <w:szCs w:val="21"/>
                <w:lang w:eastAsia="zh-CN"/>
              </w:rPr>
              <w:t>Oświadczamy, że liczba pojazdów samochodowych (w rozumieniu art. 2 pkt 33 ustawy z dnia 20 czerwca 1997 r. Prawo o ruchu drogowym) które będą używane przy wykonywaniu umowy Nr …….. z dnia ……………………………..  wynosi  …………… .</w:t>
            </w:r>
          </w:p>
          <w:p w14:paraId="09BD4E6F" w14:textId="4AF7BE99" w:rsidR="005650D3" w:rsidRPr="0029786D" w:rsidRDefault="000E5870" w:rsidP="0029786D">
            <w:pPr>
              <w:spacing w:line="280" w:lineRule="atLeast"/>
              <w:ind w:leftChars="0" w:left="0" w:firstLineChars="0" w:firstLine="0"/>
              <w:jc w:val="both"/>
              <w:textDirection w:val="lrTb"/>
              <w:textAlignment w:val="auto"/>
              <w:outlineLvl w:val="9"/>
              <w:rPr>
                <w:rFonts w:asciiTheme="majorHAnsi" w:eastAsia="Times New Roman" w:hAnsiTheme="majorHAnsi" w:cstheme="majorHAnsi"/>
                <w:i/>
                <w:position w:val="0"/>
                <w:sz w:val="21"/>
                <w:szCs w:val="21"/>
                <w:lang w:eastAsia="zh-CN"/>
              </w:rPr>
            </w:pPr>
            <w:r w:rsidRPr="0029786D">
              <w:rPr>
                <w:rFonts w:asciiTheme="majorHAnsi" w:eastAsia="Times New Roman" w:hAnsiTheme="majorHAnsi" w:cstheme="majorHAnsi"/>
                <w:position w:val="0"/>
                <w:sz w:val="21"/>
                <w:szCs w:val="21"/>
                <w:lang w:eastAsia="zh-CN"/>
              </w:rPr>
              <w:t xml:space="preserve">Wykonawca oświadcza, iż łączny udział pojazdów elektrycznych lub pojazdów napędzanych gazem ziemnym we flocie pojazdów samochodowych używanych przy wykonywaniu przedmiotu niniejszej umowy wynosić będzie co najmniej 10%, stosownie do wymagań ustawy z dnia 11 stycznia 2018 r. o </w:t>
            </w:r>
            <w:proofErr w:type="spellStart"/>
            <w:r w:rsidRPr="0029786D">
              <w:rPr>
                <w:rFonts w:asciiTheme="majorHAnsi" w:eastAsia="Times New Roman" w:hAnsiTheme="majorHAnsi" w:cstheme="majorHAnsi"/>
                <w:position w:val="0"/>
                <w:sz w:val="21"/>
                <w:szCs w:val="21"/>
                <w:lang w:eastAsia="zh-CN"/>
              </w:rPr>
              <w:t>elektromobilności</w:t>
            </w:r>
            <w:proofErr w:type="spellEnd"/>
            <w:r w:rsidRPr="0029786D">
              <w:rPr>
                <w:rFonts w:asciiTheme="majorHAnsi" w:eastAsia="Times New Roman" w:hAnsiTheme="majorHAnsi" w:cstheme="majorHAnsi"/>
                <w:position w:val="0"/>
                <w:sz w:val="21"/>
                <w:szCs w:val="21"/>
                <w:lang w:eastAsia="zh-CN"/>
              </w:rPr>
              <w:t xml:space="preserve"> i paliwach alternatywnych</w:t>
            </w:r>
            <w:r w:rsidR="005650D3" w:rsidRPr="0029786D">
              <w:rPr>
                <w:rFonts w:asciiTheme="majorHAnsi" w:eastAsia="Times New Roman" w:hAnsiTheme="majorHAnsi" w:cstheme="majorHAnsi"/>
                <w:position w:val="0"/>
                <w:sz w:val="21"/>
                <w:szCs w:val="21"/>
                <w:lang w:eastAsia="zh-CN"/>
              </w:rPr>
              <w:t xml:space="preserve">. </w:t>
            </w:r>
          </w:p>
        </w:tc>
      </w:tr>
      <w:tr w:rsidR="005650D3" w:rsidRPr="0029786D" w14:paraId="381742A4" w14:textId="77777777" w:rsidTr="001D2B77">
        <w:tc>
          <w:tcPr>
            <w:tcW w:w="817" w:type="dxa"/>
            <w:shd w:val="clear" w:color="auto" w:fill="auto"/>
          </w:tcPr>
          <w:p w14:paraId="690010C6" w14:textId="77777777" w:rsidR="005650D3" w:rsidRPr="0029786D" w:rsidRDefault="005650D3" w:rsidP="0029786D">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tc>
        <w:tc>
          <w:tcPr>
            <w:tcW w:w="8393" w:type="dxa"/>
            <w:shd w:val="clear" w:color="auto" w:fill="auto"/>
          </w:tcPr>
          <w:p w14:paraId="42906248" w14:textId="77777777" w:rsidR="005650D3" w:rsidRPr="0029786D" w:rsidRDefault="005650D3" w:rsidP="002A6098">
            <w:pPr>
              <w:spacing w:line="280" w:lineRule="atLeast"/>
              <w:ind w:leftChars="0" w:left="0" w:firstLineChars="0" w:firstLine="0"/>
              <w:jc w:val="both"/>
              <w:textDirection w:val="lrTb"/>
              <w:textAlignment w:val="auto"/>
              <w:outlineLvl w:val="9"/>
              <w:rPr>
                <w:rFonts w:asciiTheme="majorHAnsi" w:eastAsia="Times New Roman" w:hAnsiTheme="majorHAnsi" w:cstheme="majorHAnsi"/>
                <w:position w:val="0"/>
                <w:sz w:val="21"/>
                <w:szCs w:val="21"/>
                <w:lang w:eastAsia="zh-CN"/>
              </w:rPr>
            </w:pPr>
            <w:r w:rsidRPr="0029786D">
              <w:rPr>
                <w:rFonts w:asciiTheme="majorHAnsi" w:eastAsia="Times New Roman" w:hAnsiTheme="majorHAnsi" w:cstheme="majorHAnsi"/>
                <w:position w:val="0"/>
                <w:sz w:val="21"/>
                <w:szCs w:val="21"/>
                <w:lang w:eastAsia="zh-CN"/>
              </w:rPr>
              <w:t xml:space="preserve">Oświadczamy, że przy wykonywaniu umowy Nr ……….…….. z dnia ………………………….. </w:t>
            </w:r>
            <w:r w:rsidRPr="0029786D">
              <w:rPr>
                <w:rFonts w:asciiTheme="majorHAnsi" w:eastAsia="Times New Roman" w:hAnsiTheme="majorHAnsi" w:cstheme="majorHAnsi"/>
                <w:position w:val="0"/>
                <w:sz w:val="21"/>
                <w:szCs w:val="21"/>
                <w:lang w:eastAsia="zh-CN"/>
              </w:rPr>
              <w:br/>
            </w:r>
            <w:r w:rsidRPr="0029786D">
              <w:rPr>
                <w:rFonts w:asciiTheme="majorHAnsi" w:eastAsia="Times New Roman" w:hAnsiTheme="majorHAnsi" w:cstheme="majorHAnsi"/>
                <w:position w:val="0"/>
                <w:sz w:val="21"/>
                <w:szCs w:val="21"/>
                <w:u w:val="single"/>
                <w:lang w:eastAsia="zh-CN"/>
              </w:rPr>
              <w:t>nie zaistnieje potrzeba</w:t>
            </w:r>
            <w:r w:rsidRPr="0029786D">
              <w:rPr>
                <w:rFonts w:asciiTheme="majorHAnsi" w:eastAsia="Times New Roman" w:hAnsiTheme="majorHAnsi" w:cstheme="majorHAnsi"/>
                <w:position w:val="0"/>
                <w:sz w:val="21"/>
                <w:szCs w:val="21"/>
                <w:lang w:eastAsia="zh-CN"/>
              </w:rPr>
              <w:t xml:space="preserve"> używania pojazdów samochodowych (w rozumieniu art. 2 pkt 33 ustawy z dnia 20 czerwca 1997 r. Prawo o ruchu drogowym), stąd nie mają zastosowania do tej umowy przepisy ustawy z dnia 11 stycznia 2018 r. o </w:t>
            </w:r>
            <w:proofErr w:type="spellStart"/>
            <w:r w:rsidRPr="0029786D">
              <w:rPr>
                <w:rFonts w:asciiTheme="majorHAnsi" w:eastAsia="Times New Roman" w:hAnsiTheme="majorHAnsi" w:cstheme="majorHAnsi"/>
                <w:position w:val="0"/>
                <w:sz w:val="21"/>
                <w:szCs w:val="21"/>
                <w:lang w:eastAsia="zh-CN"/>
              </w:rPr>
              <w:t>elektromobilności</w:t>
            </w:r>
            <w:proofErr w:type="spellEnd"/>
            <w:r w:rsidRPr="0029786D">
              <w:rPr>
                <w:rFonts w:asciiTheme="majorHAnsi" w:eastAsia="Times New Roman" w:hAnsiTheme="majorHAnsi" w:cstheme="majorHAnsi"/>
                <w:position w:val="0"/>
                <w:sz w:val="21"/>
                <w:szCs w:val="21"/>
                <w:lang w:eastAsia="zh-CN"/>
              </w:rPr>
              <w:t xml:space="preserve"> i paliwach alternatywnych dot. odpowiedniej liczby pojazdów elektrycznych/napędzanych gazem ziemnym.</w:t>
            </w:r>
          </w:p>
        </w:tc>
      </w:tr>
    </w:tbl>
    <w:p w14:paraId="6F64694A" w14:textId="77777777" w:rsidR="005650D3" w:rsidRPr="0029786D" w:rsidRDefault="005650D3" w:rsidP="0029786D">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p w14:paraId="7A28224E" w14:textId="77777777" w:rsidR="005650D3" w:rsidRPr="0029786D" w:rsidRDefault="005650D3" w:rsidP="0029786D">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p w14:paraId="70B91639" w14:textId="77777777" w:rsidR="005650D3" w:rsidRPr="0029786D" w:rsidRDefault="005650D3" w:rsidP="0029786D">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p w14:paraId="07968DB5" w14:textId="77777777" w:rsidR="005650D3" w:rsidRPr="0029786D" w:rsidRDefault="005650D3" w:rsidP="0029786D">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p w14:paraId="35C71C1E" w14:textId="77777777" w:rsidR="005650D3" w:rsidRPr="0029786D" w:rsidRDefault="005650D3" w:rsidP="0029786D">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p w14:paraId="328E69B1" w14:textId="77777777" w:rsidR="005650D3" w:rsidRPr="0029786D" w:rsidRDefault="005650D3" w:rsidP="0029786D">
      <w:pPr>
        <w:spacing w:line="280" w:lineRule="atLeast"/>
        <w:ind w:leftChars="0" w:left="0" w:firstLineChars="0" w:firstLine="0"/>
        <w:jc w:val="right"/>
        <w:textDirection w:val="lrTb"/>
        <w:textAlignment w:val="auto"/>
        <w:outlineLvl w:val="9"/>
        <w:rPr>
          <w:rFonts w:asciiTheme="majorHAnsi" w:eastAsia="Times New Roman" w:hAnsiTheme="majorHAnsi" w:cstheme="majorHAnsi"/>
          <w:position w:val="0"/>
          <w:sz w:val="21"/>
          <w:szCs w:val="21"/>
          <w:lang w:eastAsia="zh-CN"/>
        </w:rPr>
      </w:pPr>
      <w:r w:rsidRPr="0029786D">
        <w:rPr>
          <w:rFonts w:asciiTheme="majorHAnsi" w:eastAsia="Times New Roman" w:hAnsiTheme="majorHAnsi" w:cstheme="majorHAnsi"/>
          <w:bCs/>
          <w:iCs/>
          <w:position w:val="0"/>
          <w:sz w:val="21"/>
          <w:szCs w:val="21"/>
          <w:lang w:eastAsia="zh-CN"/>
        </w:rPr>
        <w:t>W Y K O N A W C A</w:t>
      </w:r>
    </w:p>
    <w:p w14:paraId="1C796705" w14:textId="77777777" w:rsidR="005650D3" w:rsidRPr="0029786D" w:rsidRDefault="005650D3" w:rsidP="0029786D">
      <w:pPr>
        <w:pBdr>
          <w:top w:val="nil"/>
          <w:left w:val="nil"/>
          <w:bottom w:val="nil"/>
          <w:right w:val="nil"/>
          <w:between w:val="nil"/>
        </w:pBdr>
        <w:spacing w:line="280" w:lineRule="atLeast"/>
        <w:ind w:leftChars="0" w:left="0" w:firstLineChars="0" w:firstLine="0"/>
        <w:rPr>
          <w:rFonts w:asciiTheme="majorHAnsi" w:hAnsiTheme="majorHAnsi" w:cstheme="majorHAnsi"/>
          <w:color w:val="000000"/>
          <w:sz w:val="21"/>
          <w:szCs w:val="21"/>
        </w:rPr>
      </w:pPr>
    </w:p>
    <w:p w14:paraId="25DC55A8" w14:textId="213AEEBA" w:rsidR="00F76ABB" w:rsidRPr="0029786D" w:rsidRDefault="00F76ABB" w:rsidP="0029786D">
      <w:pPr>
        <w:suppressAutoHyphens w:val="0"/>
        <w:spacing w:line="280" w:lineRule="atLeast"/>
        <w:ind w:leftChars="0" w:left="0" w:firstLineChars="0" w:firstLine="0"/>
        <w:textDirection w:val="lrTb"/>
        <w:textAlignment w:val="auto"/>
        <w:outlineLvl w:val="9"/>
        <w:rPr>
          <w:rFonts w:asciiTheme="majorHAnsi" w:hAnsiTheme="majorHAnsi" w:cstheme="majorHAnsi"/>
          <w:color w:val="000000"/>
          <w:sz w:val="21"/>
          <w:szCs w:val="21"/>
        </w:rPr>
      </w:pPr>
    </w:p>
    <w:sectPr w:rsidR="00F76ABB" w:rsidRPr="0029786D">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5C23F6" w14:textId="77777777" w:rsidR="009D3666" w:rsidRDefault="009D3666">
      <w:pPr>
        <w:spacing w:line="240" w:lineRule="auto"/>
        <w:ind w:left="0" w:hanging="2"/>
      </w:pPr>
      <w:r>
        <w:separator/>
      </w:r>
    </w:p>
  </w:endnote>
  <w:endnote w:type="continuationSeparator" w:id="0">
    <w:p w14:paraId="648BF1D4" w14:textId="77777777" w:rsidR="009D3666" w:rsidRDefault="009D3666">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EAD7C" w14:textId="77777777" w:rsidR="004D5104" w:rsidRDefault="004D5104">
    <w:pPr>
      <w:pStyle w:val="Stopka"/>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ED" w14:textId="50864A27" w:rsidR="00776931" w:rsidRDefault="00F555EC">
    <w:pPr>
      <w:pBdr>
        <w:top w:val="nil"/>
        <w:left w:val="nil"/>
        <w:bottom w:val="nil"/>
        <w:right w:val="nil"/>
        <w:between w:val="nil"/>
      </w:pBdr>
      <w:tabs>
        <w:tab w:val="center" w:pos="4536"/>
        <w:tab w:val="right" w:pos="9072"/>
      </w:tabs>
      <w:spacing w:line="240" w:lineRule="auto"/>
      <w:ind w:left="0" w:hanging="2"/>
      <w:jc w:val="right"/>
      <w:rPr>
        <w:color w:val="000000"/>
      </w:rPr>
    </w:pPr>
    <w:r>
      <w:rPr>
        <w:color w:val="000000"/>
        <w:sz w:val="18"/>
        <w:szCs w:val="18"/>
      </w:rPr>
      <w:fldChar w:fldCharType="begin"/>
    </w:r>
    <w:r>
      <w:rPr>
        <w:color w:val="000000"/>
        <w:sz w:val="18"/>
        <w:szCs w:val="18"/>
      </w:rPr>
      <w:instrText>PAGE</w:instrText>
    </w:r>
    <w:r>
      <w:rPr>
        <w:color w:val="000000"/>
        <w:sz w:val="18"/>
        <w:szCs w:val="18"/>
      </w:rPr>
      <w:fldChar w:fldCharType="separate"/>
    </w:r>
    <w:r w:rsidR="00585573">
      <w:rPr>
        <w:noProof/>
        <w:color w:val="000000"/>
        <w:sz w:val="18"/>
        <w:szCs w:val="18"/>
      </w:rPr>
      <w:t>17</w:t>
    </w:r>
    <w:r>
      <w:rPr>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CA8CA" w14:textId="77777777" w:rsidR="004D5104" w:rsidRDefault="004D5104">
    <w:pPr>
      <w:pStyle w:val="Stopka"/>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8C206C" w14:textId="77777777" w:rsidR="009D3666" w:rsidRDefault="009D3666">
      <w:pPr>
        <w:spacing w:line="240" w:lineRule="auto"/>
        <w:ind w:left="0" w:hanging="2"/>
      </w:pPr>
      <w:r>
        <w:separator/>
      </w:r>
    </w:p>
  </w:footnote>
  <w:footnote w:type="continuationSeparator" w:id="0">
    <w:p w14:paraId="7A38B65E" w14:textId="77777777" w:rsidR="009D3666" w:rsidRDefault="009D3666">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D26BF" w14:textId="77777777" w:rsidR="004D5104" w:rsidRDefault="004D5104">
    <w:pPr>
      <w:pStyle w:val="Nagwek"/>
      <w:ind w:left="1" w:hanging="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E9240" w14:textId="4B26BC4B" w:rsidR="002F3D8B" w:rsidRPr="002F3D8B" w:rsidRDefault="002F3D8B" w:rsidP="002F3D8B">
    <w:pPr>
      <w:spacing w:line="280" w:lineRule="atLeast"/>
      <w:ind w:leftChars="0" w:left="0" w:firstLineChars="0" w:hanging="2"/>
      <w:jc w:val="center"/>
      <w:textDirection w:val="lrTb"/>
      <w:textAlignment w:val="auto"/>
      <w:outlineLvl w:val="9"/>
      <w:rPr>
        <w:rFonts w:eastAsia="Times New Roman"/>
        <w:b/>
        <w:bCs/>
        <w:color w:val="002060"/>
        <w:position w:val="0"/>
        <w:lang w:eastAsia="pl-PL"/>
      </w:rPr>
    </w:pPr>
    <w:r w:rsidRPr="002F3D8B">
      <w:rPr>
        <w:rFonts w:eastAsia="Times New Roman"/>
        <w:b/>
        <w:bCs/>
        <w:color w:val="002060"/>
        <w:position w:val="0"/>
        <w:lang w:eastAsia="pl-PL"/>
      </w:rPr>
      <w:t xml:space="preserve">Kompleksowa dostawa energii elektrycznej </w:t>
    </w:r>
  </w:p>
  <w:p w14:paraId="363F23A8" w14:textId="6A6592BD" w:rsidR="002F3D8B" w:rsidRPr="002F3D8B" w:rsidRDefault="002F3D8B" w:rsidP="002A02D0">
    <w:pPr>
      <w:spacing w:line="280" w:lineRule="atLeast"/>
      <w:ind w:leftChars="0" w:left="0" w:firstLineChars="0" w:firstLine="0"/>
      <w:jc w:val="center"/>
      <w:textDirection w:val="lrTb"/>
      <w:textAlignment w:val="auto"/>
      <w:outlineLvl w:val="9"/>
      <w:rPr>
        <w:rFonts w:eastAsia="Times New Roman"/>
        <w:b/>
        <w:bCs/>
        <w:color w:val="002060"/>
        <w:position w:val="0"/>
        <w:lang w:eastAsia="pl-PL"/>
      </w:rPr>
    </w:pPr>
    <w:r w:rsidRPr="002F3D8B">
      <w:rPr>
        <w:rFonts w:eastAsia="Times New Roman"/>
        <w:b/>
        <w:bCs/>
        <w:color w:val="002060"/>
        <w:position w:val="0"/>
        <w:lang w:eastAsia="pl-PL"/>
      </w:rPr>
      <w:t>(wraz z usługą dystrybucji) dla potrzeb jednostek organizacyjnych Powiatu Włocławskiego i Powiatowego Urzędu Pracy we Włocławku</w:t>
    </w:r>
  </w:p>
  <w:p w14:paraId="199676D1" w14:textId="24A2D83E" w:rsidR="008B5EDB" w:rsidRPr="002F3D8B" w:rsidRDefault="008B5EDB" w:rsidP="002F3D8B">
    <w:pPr>
      <w:pStyle w:val="Nagwek"/>
      <w:ind w:left="1" w:hanging="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FA684" w14:textId="77777777" w:rsidR="004D5104" w:rsidRDefault="004D5104">
    <w:pPr>
      <w:pStyle w:val="Nagwek"/>
      <w:ind w:left="1" w:hanging="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1"/>
    <w:multiLevelType w:val="multilevel"/>
    <w:tmpl w:val="4CBE6C18"/>
    <w:name w:val="WW8Num17"/>
    <w:lvl w:ilvl="0">
      <w:start w:val="1"/>
      <w:numFmt w:val="decimal"/>
      <w:lvlText w:val="%1)"/>
      <w:lvlJc w:val="left"/>
      <w:pPr>
        <w:tabs>
          <w:tab w:val="num" w:pos="0"/>
        </w:tabs>
        <w:ind w:left="643" w:hanging="360"/>
      </w:pPr>
      <w:rPr>
        <w:rFonts w:ascii="Calibri" w:hAnsi="Calibri" w:cs="Tahoma" w:hint="default"/>
        <w:b w:val="0"/>
        <w:sz w:val="20"/>
        <w:szCs w:val="20"/>
      </w:rPr>
    </w:lvl>
    <w:lvl w:ilvl="1">
      <w:numFmt w:val="bullet"/>
      <w:lvlText w:val=""/>
      <w:lvlJc w:val="left"/>
      <w:pPr>
        <w:ind w:left="1440" w:hanging="360"/>
      </w:pPr>
      <w:rPr>
        <w:rFonts w:ascii="Symbol" w:eastAsia="Times New Roman" w:hAnsi="Symbol" w:cs="Calibri" w:hint="default"/>
      </w:rPr>
    </w:lvl>
    <w:lvl w:ilvl="2">
      <w:start w:val="1"/>
      <w:numFmt w:val="decimal"/>
      <w:lvlText w:val="%3)"/>
      <w:lvlJc w:val="left"/>
      <w:pPr>
        <w:ind w:left="2340" w:hanging="360"/>
      </w:pPr>
      <w:rPr>
        <w:rFonts w:asciiTheme="majorHAnsi" w:eastAsia="Times New Roman" w:hAnsiTheme="majorHAnsi" w:cstheme="majorHAnsi" w:hint="default"/>
        <w:strike w:val="0"/>
        <w:color w:val="auto"/>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0000012"/>
    <w:multiLevelType w:val="singleLevel"/>
    <w:tmpl w:val="00000012"/>
    <w:name w:val="WW8Num18"/>
    <w:lvl w:ilvl="0">
      <w:start w:val="1"/>
      <w:numFmt w:val="decimal"/>
      <w:lvlText w:val="%1."/>
      <w:lvlJc w:val="left"/>
      <w:pPr>
        <w:tabs>
          <w:tab w:val="num" w:pos="2880"/>
        </w:tabs>
        <w:ind w:left="2880" w:hanging="360"/>
      </w:pPr>
      <w:rPr>
        <w:rFonts w:ascii="Calibri" w:hAnsi="Calibri" w:cs="Tahoma" w:hint="default"/>
        <w:color w:val="auto"/>
        <w:sz w:val="20"/>
        <w:szCs w:val="20"/>
      </w:rPr>
    </w:lvl>
  </w:abstractNum>
  <w:abstractNum w:abstractNumId="2" w15:restartNumberingAfterBreak="0">
    <w:nsid w:val="0000001F"/>
    <w:multiLevelType w:val="multilevel"/>
    <w:tmpl w:val="5B5400D4"/>
    <w:name w:val="WW8Num31"/>
    <w:lvl w:ilvl="0">
      <w:start w:val="1"/>
      <w:numFmt w:val="decimal"/>
      <w:lvlText w:val="%1)"/>
      <w:lvlJc w:val="left"/>
      <w:pPr>
        <w:tabs>
          <w:tab w:val="num" w:pos="0"/>
        </w:tabs>
        <w:ind w:left="1080" w:hanging="360"/>
      </w:pPr>
      <w:rPr>
        <w:rFonts w:ascii="Calibri" w:eastAsia="Calibri" w:hAnsi="Calibri" w:cs="Times New Roman"/>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rPr>
        <w:rFonts w:ascii="Calibri" w:hAnsi="Calibri" w:cs="Tahoma"/>
        <w:strike w:val="0"/>
        <w:sz w:val="20"/>
        <w:szCs w:val="20"/>
      </w:r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 w15:restartNumberingAfterBreak="0">
    <w:nsid w:val="010600F1"/>
    <w:multiLevelType w:val="multilevel"/>
    <w:tmpl w:val="6ACEE58E"/>
    <w:lvl w:ilvl="0">
      <w:start w:val="1"/>
      <w:numFmt w:val="decimal"/>
      <w:lvlText w:val="%1)"/>
      <w:lvlJc w:val="left"/>
      <w:pPr>
        <w:ind w:left="1429" w:hanging="360"/>
      </w:pPr>
      <w:rPr>
        <w:rFonts w:asciiTheme="majorHAnsi" w:eastAsia="Calibri" w:hAnsiTheme="majorHAnsi" w:cstheme="majorHAnsi"/>
        <w:vertAlign w:val="baseline"/>
      </w:rPr>
    </w:lvl>
    <w:lvl w:ilvl="1">
      <w:start w:val="1"/>
      <w:numFmt w:val="lowerLetter"/>
      <w:lvlText w:val="%2."/>
      <w:lvlJc w:val="left"/>
      <w:pPr>
        <w:ind w:left="2149" w:hanging="360"/>
      </w:pPr>
      <w:rPr>
        <w:vertAlign w:val="baseline"/>
      </w:rPr>
    </w:lvl>
    <w:lvl w:ilvl="2">
      <w:start w:val="1"/>
      <w:numFmt w:val="lowerRoman"/>
      <w:lvlText w:val="%3."/>
      <w:lvlJc w:val="right"/>
      <w:pPr>
        <w:ind w:left="2869" w:hanging="180"/>
      </w:pPr>
      <w:rPr>
        <w:vertAlign w:val="baseline"/>
      </w:rPr>
    </w:lvl>
    <w:lvl w:ilvl="3">
      <w:start w:val="1"/>
      <w:numFmt w:val="decimal"/>
      <w:lvlText w:val="%4."/>
      <w:lvlJc w:val="left"/>
      <w:pPr>
        <w:ind w:left="3589" w:hanging="360"/>
      </w:pPr>
      <w:rPr>
        <w:vertAlign w:val="baseline"/>
      </w:rPr>
    </w:lvl>
    <w:lvl w:ilvl="4">
      <w:start w:val="1"/>
      <w:numFmt w:val="lowerLetter"/>
      <w:lvlText w:val="%5."/>
      <w:lvlJc w:val="left"/>
      <w:pPr>
        <w:ind w:left="4309" w:hanging="360"/>
      </w:pPr>
      <w:rPr>
        <w:vertAlign w:val="baseline"/>
      </w:rPr>
    </w:lvl>
    <w:lvl w:ilvl="5">
      <w:start w:val="1"/>
      <w:numFmt w:val="lowerRoman"/>
      <w:lvlText w:val="%6."/>
      <w:lvlJc w:val="right"/>
      <w:pPr>
        <w:ind w:left="5029" w:hanging="180"/>
      </w:pPr>
      <w:rPr>
        <w:vertAlign w:val="baseline"/>
      </w:rPr>
    </w:lvl>
    <w:lvl w:ilvl="6">
      <w:start w:val="1"/>
      <w:numFmt w:val="decimal"/>
      <w:lvlText w:val="%7."/>
      <w:lvlJc w:val="left"/>
      <w:pPr>
        <w:ind w:left="5749" w:hanging="360"/>
      </w:pPr>
      <w:rPr>
        <w:vertAlign w:val="baseline"/>
      </w:rPr>
    </w:lvl>
    <w:lvl w:ilvl="7">
      <w:start w:val="1"/>
      <w:numFmt w:val="lowerLetter"/>
      <w:lvlText w:val="%8."/>
      <w:lvlJc w:val="left"/>
      <w:pPr>
        <w:ind w:left="6469" w:hanging="360"/>
      </w:pPr>
      <w:rPr>
        <w:vertAlign w:val="baseline"/>
      </w:rPr>
    </w:lvl>
    <w:lvl w:ilvl="8">
      <w:start w:val="1"/>
      <w:numFmt w:val="lowerRoman"/>
      <w:lvlText w:val="%9."/>
      <w:lvlJc w:val="right"/>
      <w:pPr>
        <w:ind w:left="7189" w:hanging="180"/>
      </w:pPr>
      <w:rPr>
        <w:vertAlign w:val="baseline"/>
      </w:rPr>
    </w:lvl>
  </w:abstractNum>
  <w:abstractNum w:abstractNumId="4" w15:restartNumberingAfterBreak="0">
    <w:nsid w:val="05250604"/>
    <w:multiLevelType w:val="multilevel"/>
    <w:tmpl w:val="6B3068A4"/>
    <w:lvl w:ilvl="0">
      <w:start w:val="1"/>
      <w:numFmt w:val="decimal"/>
      <w:lvlText w:val="%1)"/>
      <w:lvlJc w:val="left"/>
      <w:pPr>
        <w:ind w:left="643" w:hanging="360"/>
      </w:pPr>
      <w:rPr>
        <w:sz w:val="20"/>
        <w:szCs w:val="20"/>
        <w:vertAlign w:val="baseline"/>
      </w:rPr>
    </w:lvl>
    <w:lvl w:ilvl="1">
      <w:start w:val="1"/>
      <w:numFmt w:val="lowerLetter"/>
      <w:lvlText w:val="%2."/>
      <w:lvlJc w:val="left"/>
      <w:pPr>
        <w:ind w:left="1363" w:hanging="359"/>
      </w:pPr>
      <w:rPr>
        <w:vertAlign w:val="baseline"/>
      </w:rPr>
    </w:lvl>
    <w:lvl w:ilvl="2">
      <w:start w:val="1"/>
      <w:numFmt w:val="lowerRoman"/>
      <w:lvlText w:val="%3."/>
      <w:lvlJc w:val="right"/>
      <w:pPr>
        <w:ind w:left="2083" w:hanging="180"/>
      </w:pPr>
      <w:rPr>
        <w:vertAlign w:val="baseline"/>
      </w:rPr>
    </w:lvl>
    <w:lvl w:ilvl="3">
      <w:start w:val="1"/>
      <w:numFmt w:val="decimal"/>
      <w:lvlText w:val="%4."/>
      <w:lvlJc w:val="left"/>
      <w:pPr>
        <w:ind w:left="2803" w:hanging="360"/>
      </w:pPr>
      <w:rPr>
        <w:vertAlign w:val="baseline"/>
      </w:rPr>
    </w:lvl>
    <w:lvl w:ilvl="4">
      <w:start w:val="1"/>
      <w:numFmt w:val="lowerLetter"/>
      <w:lvlText w:val="%5."/>
      <w:lvlJc w:val="left"/>
      <w:pPr>
        <w:ind w:left="3523" w:hanging="360"/>
      </w:pPr>
      <w:rPr>
        <w:vertAlign w:val="baseline"/>
      </w:rPr>
    </w:lvl>
    <w:lvl w:ilvl="5">
      <w:start w:val="1"/>
      <w:numFmt w:val="lowerRoman"/>
      <w:lvlText w:val="%6."/>
      <w:lvlJc w:val="right"/>
      <w:pPr>
        <w:ind w:left="4243" w:hanging="180"/>
      </w:pPr>
      <w:rPr>
        <w:vertAlign w:val="baseline"/>
      </w:rPr>
    </w:lvl>
    <w:lvl w:ilvl="6">
      <w:start w:val="1"/>
      <w:numFmt w:val="decimal"/>
      <w:lvlText w:val="%7."/>
      <w:lvlJc w:val="left"/>
      <w:pPr>
        <w:ind w:left="4963" w:hanging="360"/>
      </w:pPr>
      <w:rPr>
        <w:vertAlign w:val="baseline"/>
      </w:rPr>
    </w:lvl>
    <w:lvl w:ilvl="7">
      <w:start w:val="1"/>
      <w:numFmt w:val="lowerLetter"/>
      <w:lvlText w:val="%8."/>
      <w:lvlJc w:val="left"/>
      <w:pPr>
        <w:ind w:left="5683" w:hanging="360"/>
      </w:pPr>
      <w:rPr>
        <w:vertAlign w:val="baseline"/>
      </w:rPr>
    </w:lvl>
    <w:lvl w:ilvl="8">
      <w:start w:val="1"/>
      <w:numFmt w:val="lowerRoman"/>
      <w:lvlText w:val="%9."/>
      <w:lvlJc w:val="right"/>
      <w:pPr>
        <w:ind w:left="6403" w:hanging="180"/>
      </w:pPr>
      <w:rPr>
        <w:vertAlign w:val="baseline"/>
      </w:rPr>
    </w:lvl>
  </w:abstractNum>
  <w:abstractNum w:abstractNumId="5" w15:restartNumberingAfterBreak="0">
    <w:nsid w:val="05A36DA8"/>
    <w:multiLevelType w:val="multilevel"/>
    <w:tmpl w:val="146A9B4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08D04CA0"/>
    <w:multiLevelType w:val="multilevel"/>
    <w:tmpl w:val="9C16709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15:restartNumberingAfterBreak="0">
    <w:nsid w:val="09C7409D"/>
    <w:multiLevelType w:val="multilevel"/>
    <w:tmpl w:val="083EB092"/>
    <w:lvl w:ilvl="0">
      <w:start w:val="3"/>
      <w:numFmt w:val="decimal"/>
      <w:lvlText w:val="%1."/>
      <w:lvlJc w:val="left"/>
      <w:pPr>
        <w:ind w:left="720" w:hanging="360"/>
      </w:pPr>
      <w:rPr>
        <w:rFonts w:hint="default"/>
        <w:b w:val="0"/>
        <w:i w:val="0"/>
        <w:sz w:val="21"/>
        <w:szCs w:val="21"/>
      </w:rPr>
    </w:lvl>
    <w:lvl w:ilvl="1">
      <w:start w:val="1"/>
      <w:numFmt w:val="decimal"/>
      <w:lvlText w:val="%2)"/>
      <w:lvlJc w:val="left"/>
      <w:pPr>
        <w:ind w:left="1440" w:hanging="360"/>
      </w:pPr>
      <w:rPr>
        <w:rFonts w:ascii="Calibri" w:eastAsia="Times New Roman" w:hAnsi="Calibri" w:cs="Times New Roman"/>
      </w:rPr>
    </w:lvl>
    <w:lvl w:ilvl="2">
      <w:start w:val="1"/>
      <w:numFmt w:val="lowerLetter"/>
      <w:lvlText w:val="%3)"/>
      <w:lvlJc w:val="right"/>
      <w:pPr>
        <w:ind w:left="2160" w:hanging="180"/>
      </w:pPr>
      <w:rPr>
        <w:rFonts w:ascii="Calibri" w:eastAsia="Times New Roman" w:hAnsi="Calibri" w:cs="Calibri" w:hint="default"/>
      </w:rPr>
    </w:lvl>
    <w:lvl w:ilvl="3">
      <w:start w:val="1"/>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color w:val="000000" w:themeColor="text1"/>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8BD4B93"/>
    <w:multiLevelType w:val="multilevel"/>
    <w:tmpl w:val="281639E8"/>
    <w:lvl w:ilvl="0">
      <w:start w:val="1"/>
      <w:numFmt w:val="decimal"/>
      <w:lvlText w:val="%1)"/>
      <w:lvlJc w:val="left"/>
      <w:pPr>
        <w:ind w:left="720" w:hanging="360"/>
      </w:pPr>
      <w:rPr>
        <w:sz w:val="20"/>
        <w:szCs w:val="2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15:restartNumberingAfterBreak="0">
    <w:nsid w:val="19C140B8"/>
    <w:multiLevelType w:val="multilevel"/>
    <w:tmpl w:val="6ACEE58E"/>
    <w:lvl w:ilvl="0">
      <w:start w:val="1"/>
      <w:numFmt w:val="decimal"/>
      <w:lvlText w:val="%1)"/>
      <w:lvlJc w:val="left"/>
      <w:pPr>
        <w:ind w:left="1429" w:hanging="360"/>
      </w:pPr>
      <w:rPr>
        <w:rFonts w:asciiTheme="majorHAnsi" w:eastAsia="Calibri" w:hAnsiTheme="majorHAnsi" w:cstheme="majorHAnsi"/>
        <w:vertAlign w:val="baseline"/>
      </w:rPr>
    </w:lvl>
    <w:lvl w:ilvl="1">
      <w:start w:val="1"/>
      <w:numFmt w:val="lowerLetter"/>
      <w:lvlText w:val="%2."/>
      <w:lvlJc w:val="left"/>
      <w:pPr>
        <w:ind w:left="2149" w:hanging="360"/>
      </w:pPr>
      <w:rPr>
        <w:vertAlign w:val="baseline"/>
      </w:rPr>
    </w:lvl>
    <w:lvl w:ilvl="2">
      <w:start w:val="1"/>
      <w:numFmt w:val="lowerRoman"/>
      <w:lvlText w:val="%3."/>
      <w:lvlJc w:val="right"/>
      <w:pPr>
        <w:ind w:left="2869" w:hanging="180"/>
      </w:pPr>
      <w:rPr>
        <w:vertAlign w:val="baseline"/>
      </w:rPr>
    </w:lvl>
    <w:lvl w:ilvl="3">
      <w:start w:val="1"/>
      <w:numFmt w:val="decimal"/>
      <w:lvlText w:val="%4."/>
      <w:lvlJc w:val="left"/>
      <w:pPr>
        <w:ind w:left="3589" w:hanging="360"/>
      </w:pPr>
      <w:rPr>
        <w:vertAlign w:val="baseline"/>
      </w:rPr>
    </w:lvl>
    <w:lvl w:ilvl="4">
      <w:start w:val="1"/>
      <w:numFmt w:val="lowerLetter"/>
      <w:lvlText w:val="%5."/>
      <w:lvlJc w:val="left"/>
      <w:pPr>
        <w:ind w:left="4309" w:hanging="360"/>
      </w:pPr>
      <w:rPr>
        <w:vertAlign w:val="baseline"/>
      </w:rPr>
    </w:lvl>
    <w:lvl w:ilvl="5">
      <w:start w:val="1"/>
      <w:numFmt w:val="lowerRoman"/>
      <w:lvlText w:val="%6."/>
      <w:lvlJc w:val="right"/>
      <w:pPr>
        <w:ind w:left="5029" w:hanging="180"/>
      </w:pPr>
      <w:rPr>
        <w:vertAlign w:val="baseline"/>
      </w:rPr>
    </w:lvl>
    <w:lvl w:ilvl="6">
      <w:start w:val="1"/>
      <w:numFmt w:val="decimal"/>
      <w:lvlText w:val="%7."/>
      <w:lvlJc w:val="left"/>
      <w:pPr>
        <w:ind w:left="5749" w:hanging="360"/>
      </w:pPr>
      <w:rPr>
        <w:vertAlign w:val="baseline"/>
      </w:rPr>
    </w:lvl>
    <w:lvl w:ilvl="7">
      <w:start w:val="1"/>
      <w:numFmt w:val="lowerLetter"/>
      <w:lvlText w:val="%8."/>
      <w:lvlJc w:val="left"/>
      <w:pPr>
        <w:ind w:left="6469" w:hanging="360"/>
      </w:pPr>
      <w:rPr>
        <w:vertAlign w:val="baseline"/>
      </w:rPr>
    </w:lvl>
    <w:lvl w:ilvl="8">
      <w:start w:val="1"/>
      <w:numFmt w:val="lowerRoman"/>
      <w:lvlText w:val="%9."/>
      <w:lvlJc w:val="right"/>
      <w:pPr>
        <w:ind w:left="7189" w:hanging="180"/>
      </w:pPr>
      <w:rPr>
        <w:vertAlign w:val="baseline"/>
      </w:rPr>
    </w:lvl>
  </w:abstractNum>
  <w:abstractNum w:abstractNumId="10" w15:restartNumberingAfterBreak="0">
    <w:nsid w:val="1C256A7C"/>
    <w:multiLevelType w:val="multilevel"/>
    <w:tmpl w:val="B150C842"/>
    <w:lvl w:ilvl="0">
      <w:start w:val="1"/>
      <w:numFmt w:val="decimal"/>
      <w:lvlText w:val="%1."/>
      <w:lvlJc w:val="left"/>
      <w:pPr>
        <w:ind w:left="283" w:hanging="283"/>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15:restartNumberingAfterBreak="0">
    <w:nsid w:val="1DD93B15"/>
    <w:multiLevelType w:val="multilevel"/>
    <w:tmpl w:val="94F883AE"/>
    <w:lvl w:ilvl="0">
      <w:start w:val="1"/>
      <w:numFmt w:val="decimal"/>
      <w:lvlText w:val="%1)"/>
      <w:lvlJc w:val="left"/>
      <w:pPr>
        <w:ind w:left="1125" w:hanging="360"/>
      </w:pPr>
      <w:rPr>
        <w:rFonts w:ascii="Calibri" w:eastAsia="Calibri" w:hAnsi="Calibri" w:cs="Calibri"/>
        <w:vertAlign w:val="baseline"/>
      </w:rPr>
    </w:lvl>
    <w:lvl w:ilvl="1">
      <w:start w:val="1"/>
      <w:numFmt w:val="lowerLetter"/>
      <w:lvlText w:val="%2."/>
      <w:lvlJc w:val="left"/>
      <w:pPr>
        <w:ind w:left="1845" w:hanging="360"/>
      </w:pPr>
      <w:rPr>
        <w:vertAlign w:val="baseline"/>
      </w:rPr>
    </w:lvl>
    <w:lvl w:ilvl="2">
      <w:start w:val="1"/>
      <w:numFmt w:val="lowerRoman"/>
      <w:lvlText w:val="%3."/>
      <w:lvlJc w:val="right"/>
      <w:pPr>
        <w:ind w:left="2565" w:hanging="180"/>
      </w:pPr>
      <w:rPr>
        <w:vertAlign w:val="baseline"/>
      </w:rPr>
    </w:lvl>
    <w:lvl w:ilvl="3">
      <w:start w:val="1"/>
      <w:numFmt w:val="decimal"/>
      <w:lvlText w:val="%4."/>
      <w:lvlJc w:val="left"/>
      <w:pPr>
        <w:ind w:left="3285" w:hanging="360"/>
      </w:pPr>
      <w:rPr>
        <w:vertAlign w:val="baseline"/>
      </w:rPr>
    </w:lvl>
    <w:lvl w:ilvl="4">
      <w:start w:val="1"/>
      <w:numFmt w:val="lowerLetter"/>
      <w:lvlText w:val="%5."/>
      <w:lvlJc w:val="left"/>
      <w:pPr>
        <w:ind w:left="4005" w:hanging="360"/>
      </w:pPr>
      <w:rPr>
        <w:vertAlign w:val="baseline"/>
      </w:rPr>
    </w:lvl>
    <w:lvl w:ilvl="5">
      <w:start w:val="1"/>
      <w:numFmt w:val="lowerRoman"/>
      <w:lvlText w:val="%6."/>
      <w:lvlJc w:val="right"/>
      <w:pPr>
        <w:ind w:left="4725" w:hanging="180"/>
      </w:pPr>
      <w:rPr>
        <w:vertAlign w:val="baseline"/>
      </w:rPr>
    </w:lvl>
    <w:lvl w:ilvl="6">
      <w:start w:val="1"/>
      <w:numFmt w:val="decimal"/>
      <w:lvlText w:val="%7."/>
      <w:lvlJc w:val="left"/>
      <w:pPr>
        <w:ind w:left="5445" w:hanging="360"/>
      </w:pPr>
      <w:rPr>
        <w:vertAlign w:val="baseline"/>
      </w:rPr>
    </w:lvl>
    <w:lvl w:ilvl="7">
      <w:start w:val="1"/>
      <w:numFmt w:val="lowerLetter"/>
      <w:lvlText w:val="%8."/>
      <w:lvlJc w:val="left"/>
      <w:pPr>
        <w:ind w:left="6165" w:hanging="360"/>
      </w:pPr>
      <w:rPr>
        <w:vertAlign w:val="baseline"/>
      </w:rPr>
    </w:lvl>
    <w:lvl w:ilvl="8">
      <w:start w:val="1"/>
      <w:numFmt w:val="lowerRoman"/>
      <w:lvlText w:val="%9."/>
      <w:lvlJc w:val="right"/>
      <w:pPr>
        <w:ind w:left="6885" w:hanging="180"/>
      </w:pPr>
      <w:rPr>
        <w:vertAlign w:val="baseline"/>
      </w:rPr>
    </w:lvl>
  </w:abstractNum>
  <w:abstractNum w:abstractNumId="12" w15:restartNumberingAfterBreak="0">
    <w:nsid w:val="1E6F3EB9"/>
    <w:multiLevelType w:val="multilevel"/>
    <w:tmpl w:val="0B2AAE08"/>
    <w:lvl w:ilvl="0">
      <w:start w:val="1"/>
      <w:numFmt w:val="decimal"/>
      <w:lvlText w:val="%1)"/>
      <w:lvlJc w:val="left"/>
      <w:pPr>
        <w:ind w:left="1004" w:hanging="360"/>
      </w:pPr>
      <w:rPr>
        <w:rFonts w:ascii="Calibri" w:eastAsia="Calibri" w:hAnsi="Calibri" w:cs="Calibri"/>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13" w15:restartNumberingAfterBreak="0">
    <w:nsid w:val="1F955FF1"/>
    <w:multiLevelType w:val="multilevel"/>
    <w:tmpl w:val="25D4A9FC"/>
    <w:lvl w:ilvl="0">
      <w:start w:val="1"/>
      <w:numFmt w:val="decimal"/>
      <w:lvlText w:val="%1."/>
      <w:lvlJc w:val="left"/>
      <w:pPr>
        <w:ind w:left="720" w:hanging="360"/>
      </w:pPr>
      <w:rPr>
        <w:strike w:val="0"/>
        <w:vertAlign w:val="baseline"/>
      </w:rPr>
    </w:lvl>
    <w:lvl w:ilvl="1">
      <w:start w:val="1"/>
      <w:numFmt w:val="decimal"/>
      <w:lvlText w:val="%2."/>
      <w:lvlJc w:val="left"/>
      <w:pPr>
        <w:ind w:left="1440" w:hanging="360"/>
      </w:p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 w15:restartNumberingAfterBreak="0">
    <w:nsid w:val="22607142"/>
    <w:multiLevelType w:val="hybridMultilevel"/>
    <w:tmpl w:val="3DD8EAC8"/>
    <w:lvl w:ilvl="0" w:tplc="B9A0A160">
      <w:start w:val="1"/>
      <w:numFmt w:val="decimal"/>
      <w:lvlText w:val="%1)"/>
      <w:lvlJc w:val="left"/>
      <w:pPr>
        <w:tabs>
          <w:tab w:val="num" w:pos="1440"/>
        </w:tabs>
        <w:ind w:left="1440" w:hanging="360"/>
      </w:pPr>
      <w:rPr>
        <w:rFonts w:ascii="Calibri" w:eastAsia="Times New Roman" w:hAnsi="Calibri" w:cs="Times New Roman" w:hint="default"/>
        <w:color w:val="auto"/>
      </w:rPr>
    </w:lvl>
    <w:lvl w:ilvl="1" w:tplc="9294A7FC">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68A48DA"/>
    <w:multiLevelType w:val="multilevel"/>
    <w:tmpl w:val="99C6CCBA"/>
    <w:lvl w:ilvl="0">
      <w:start w:val="1"/>
      <w:numFmt w:val="lowerLetter"/>
      <w:lvlText w:val="%1)"/>
      <w:lvlJc w:val="left"/>
      <w:pPr>
        <w:ind w:left="1003" w:hanging="360"/>
      </w:pPr>
      <w:rPr>
        <w:rFonts w:asciiTheme="majorHAnsi" w:eastAsia="Calibri" w:hAnsiTheme="majorHAnsi" w:cstheme="majorHAnsi" w:hint="default"/>
        <w:vertAlign w:val="baseline"/>
      </w:rPr>
    </w:lvl>
    <w:lvl w:ilvl="1">
      <w:start w:val="1"/>
      <w:numFmt w:val="lowerLetter"/>
      <w:lvlText w:val="%2."/>
      <w:lvlJc w:val="left"/>
      <w:pPr>
        <w:ind w:left="1723" w:hanging="360"/>
      </w:pPr>
      <w:rPr>
        <w:vertAlign w:val="baseline"/>
      </w:rPr>
    </w:lvl>
    <w:lvl w:ilvl="2">
      <w:start w:val="1"/>
      <w:numFmt w:val="lowerRoman"/>
      <w:lvlText w:val="%3."/>
      <w:lvlJc w:val="right"/>
      <w:pPr>
        <w:ind w:left="2443" w:hanging="180"/>
      </w:pPr>
      <w:rPr>
        <w:vertAlign w:val="baseline"/>
      </w:rPr>
    </w:lvl>
    <w:lvl w:ilvl="3">
      <w:start w:val="1"/>
      <w:numFmt w:val="decimal"/>
      <w:lvlText w:val="%4."/>
      <w:lvlJc w:val="left"/>
      <w:pPr>
        <w:ind w:left="3163" w:hanging="360"/>
      </w:pPr>
      <w:rPr>
        <w:vertAlign w:val="baseline"/>
      </w:rPr>
    </w:lvl>
    <w:lvl w:ilvl="4">
      <w:start w:val="1"/>
      <w:numFmt w:val="lowerLetter"/>
      <w:lvlText w:val="%5."/>
      <w:lvlJc w:val="left"/>
      <w:pPr>
        <w:ind w:left="3883" w:hanging="360"/>
      </w:pPr>
      <w:rPr>
        <w:vertAlign w:val="baseline"/>
      </w:rPr>
    </w:lvl>
    <w:lvl w:ilvl="5">
      <w:start w:val="1"/>
      <w:numFmt w:val="lowerRoman"/>
      <w:lvlText w:val="%6."/>
      <w:lvlJc w:val="right"/>
      <w:pPr>
        <w:ind w:left="4603" w:hanging="180"/>
      </w:pPr>
      <w:rPr>
        <w:vertAlign w:val="baseline"/>
      </w:rPr>
    </w:lvl>
    <w:lvl w:ilvl="6">
      <w:start w:val="1"/>
      <w:numFmt w:val="decimal"/>
      <w:lvlText w:val="%7."/>
      <w:lvlJc w:val="left"/>
      <w:pPr>
        <w:ind w:left="5323" w:hanging="360"/>
      </w:pPr>
      <w:rPr>
        <w:vertAlign w:val="baseline"/>
      </w:rPr>
    </w:lvl>
    <w:lvl w:ilvl="7">
      <w:start w:val="1"/>
      <w:numFmt w:val="lowerLetter"/>
      <w:lvlText w:val="%8."/>
      <w:lvlJc w:val="left"/>
      <w:pPr>
        <w:ind w:left="6043" w:hanging="360"/>
      </w:pPr>
      <w:rPr>
        <w:vertAlign w:val="baseline"/>
      </w:rPr>
    </w:lvl>
    <w:lvl w:ilvl="8">
      <w:start w:val="1"/>
      <w:numFmt w:val="lowerRoman"/>
      <w:lvlText w:val="%9."/>
      <w:lvlJc w:val="right"/>
      <w:pPr>
        <w:ind w:left="6763" w:hanging="180"/>
      </w:pPr>
      <w:rPr>
        <w:vertAlign w:val="baseline"/>
      </w:rPr>
    </w:lvl>
  </w:abstractNum>
  <w:abstractNum w:abstractNumId="16" w15:restartNumberingAfterBreak="0">
    <w:nsid w:val="2788466F"/>
    <w:multiLevelType w:val="multilevel"/>
    <w:tmpl w:val="5492C6B4"/>
    <w:lvl w:ilvl="0">
      <w:start w:val="3"/>
      <w:numFmt w:val="decimal"/>
      <w:lvlText w:val="%1."/>
      <w:lvlJc w:val="left"/>
      <w:pPr>
        <w:ind w:left="720" w:hanging="360"/>
      </w:pPr>
      <w:rPr>
        <w:b w:val="0"/>
        <w:sz w:val="22"/>
        <w:szCs w:val="22"/>
        <w:vertAlign w:val="baseline"/>
      </w:rPr>
    </w:lvl>
    <w:lvl w:ilvl="1">
      <w:start w:val="1"/>
      <w:numFmt w:val="decimal"/>
      <w:lvlText w:val="%2)"/>
      <w:lvlJc w:val="left"/>
      <w:pPr>
        <w:ind w:left="1440" w:hanging="360"/>
      </w:pPr>
    </w:lvl>
    <w:lvl w:ilvl="2">
      <w:start w:val="1"/>
      <w:numFmt w:val="decimal"/>
      <w:lvlText w:val="%3)"/>
      <w:lvlJc w:val="left"/>
      <w:pPr>
        <w:ind w:left="2340" w:hanging="360"/>
      </w:pPr>
      <w:rPr>
        <w:color w:val="000000"/>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rFonts w:ascii="Calibri" w:eastAsia="Calibri" w:hAnsi="Calibri" w:cs="Calibri" w:hint="default"/>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 w15:restartNumberingAfterBreak="0">
    <w:nsid w:val="31605D27"/>
    <w:multiLevelType w:val="hybridMultilevel"/>
    <w:tmpl w:val="36CA5488"/>
    <w:lvl w:ilvl="0" w:tplc="46605982">
      <w:start w:val="1"/>
      <w:numFmt w:val="decimal"/>
      <w:lvlText w:val="%1)"/>
      <w:lvlJc w:val="left"/>
      <w:pPr>
        <w:ind w:left="629" w:hanging="360"/>
      </w:pPr>
      <w:rPr>
        <w:rFonts w:hint="default"/>
        <w:b w:val="0"/>
        <w:bCs/>
      </w:rPr>
    </w:lvl>
    <w:lvl w:ilvl="1" w:tplc="04150019" w:tentative="1">
      <w:start w:val="1"/>
      <w:numFmt w:val="lowerLetter"/>
      <w:lvlText w:val="%2."/>
      <w:lvlJc w:val="left"/>
      <w:pPr>
        <w:ind w:left="1349" w:hanging="360"/>
      </w:pPr>
    </w:lvl>
    <w:lvl w:ilvl="2" w:tplc="0415001B" w:tentative="1">
      <w:start w:val="1"/>
      <w:numFmt w:val="lowerRoman"/>
      <w:lvlText w:val="%3."/>
      <w:lvlJc w:val="right"/>
      <w:pPr>
        <w:ind w:left="2069" w:hanging="180"/>
      </w:pPr>
    </w:lvl>
    <w:lvl w:ilvl="3" w:tplc="0415000F" w:tentative="1">
      <w:start w:val="1"/>
      <w:numFmt w:val="decimal"/>
      <w:lvlText w:val="%4."/>
      <w:lvlJc w:val="left"/>
      <w:pPr>
        <w:ind w:left="2789" w:hanging="360"/>
      </w:pPr>
    </w:lvl>
    <w:lvl w:ilvl="4" w:tplc="04150019" w:tentative="1">
      <w:start w:val="1"/>
      <w:numFmt w:val="lowerLetter"/>
      <w:lvlText w:val="%5."/>
      <w:lvlJc w:val="left"/>
      <w:pPr>
        <w:ind w:left="3509" w:hanging="360"/>
      </w:pPr>
    </w:lvl>
    <w:lvl w:ilvl="5" w:tplc="0415001B" w:tentative="1">
      <w:start w:val="1"/>
      <w:numFmt w:val="lowerRoman"/>
      <w:lvlText w:val="%6."/>
      <w:lvlJc w:val="right"/>
      <w:pPr>
        <w:ind w:left="4229" w:hanging="180"/>
      </w:pPr>
    </w:lvl>
    <w:lvl w:ilvl="6" w:tplc="0415000F" w:tentative="1">
      <w:start w:val="1"/>
      <w:numFmt w:val="decimal"/>
      <w:lvlText w:val="%7."/>
      <w:lvlJc w:val="left"/>
      <w:pPr>
        <w:ind w:left="4949" w:hanging="360"/>
      </w:pPr>
    </w:lvl>
    <w:lvl w:ilvl="7" w:tplc="04150019" w:tentative="1">
      <w:start w:val="1"/>
      <w:numFmt w:val="lowerLetter"/>
      <w:lvlText w:val="%8."/>
      <w:lvlJc w:val="left"/>
      <w:pPr>
        <w:ind w:left="5669" w:hanging="360"/>
      </w:pPr>
    </w:lvl>
    <w:lvl w:ilvl="8" w:tplc="0415001B" w:tentative="1">
      <w:start w:val="1"/>
      <w:numFmt w:val="lowerRoman"/>
      <w:lvlText w:val="%9."/>
      <w:lvlJc w:val="right"/>
      <w:pPr>
        <w:ind w:left="6389" w:hanging="180"/>
      </w:pPr>
    </w:lvl>
  </w:abstractNum>
  <w:abstractNum w:abstractNumId="18" w15:restartNumberingAfterBreak="0">
    <w:nsid w:val="346C4623"/>
    <w:multiLevelType w:val="multilevel"/>
    <w:tmpl w:val="DD886B08"/>
    <w:lvl w:ilvl="0">
      <w:start w:val="1"/>
      <w:numFmt w:val="decimal"/>
      <w:lvlText w:val="%1."/>
      <w:lvlJc w:val="left"/>
      <w:pPr>
        <w:ind w:left="720" w:hanging="360"/>
      </w:pPr>
      <w:rPr>
        <w:b w:val="0"/>
        <w:sz w:val="22"/>
        <w:szCs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9" w15:restartNumberingAfterBreak="0">
    <w:nsid w:val="367C6908"/>
    <w:multiLevelType w:val="multilevel"/>
    <w:tmpl w:val="3D78A5C4"/>
    <w:lvl w:ilvl="0">
      <w:start w:val="1"/>
      <w:numFmt w:val="decimal"/>
      <w:lvlText w:val="%1."/>
      <w:lvlJc w:val="left"/>
      <w:pPr>
        <w:ind w:left="720" w:hanging="360"/>
      </w:pPr>
      <w:rPr>
        <w:rFonts w:ascii="Calibri" w:eastAsia="Calibri" w:hAnsi="Calibri" w:cs="Calibri" w:hint="default"/>
        <w:b w:val="0"/>
        <w:bCs w:val="0"/>
        <w:color w:val="auto"/>
        <w:vertAlign w:val="baseline"/>
      </w:rPr>
    </w:lvl>
    <w:lvl w:ilvl="1">
      <w:start w:val="1"/>
      <w:numFmt w:val="decimal"/>
      <w:lvlText w:val="%2)"/>
      <w:lvlJc w:val="left"/>
      <w:pPr>
        <w:ind w:left="1440" w:hanging="360"/>
      </w:pPr>
      <w:rPr>
        <w:rFonts w:ascii="Calibri" w:eastAsia="Calibri" w:hAnsi="Calibri" w:cs="Calibri"/>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15:restartNumberingAfterBreak="0">
    <w:nsid w:val="36FE6563"/>
    <w:multiLevelType w:val="multilevel"/>
    <w:tmpl w:val="BEF41E88"/>
    <w:lvl w:ilvl="0">
      <w:start w:val="1"/>
      <w:numFmt w:val="decimal"/>
      <w:lvlText w:val="%1)"/>
      <w:lvlJc w:val="left"/>
      <w:pPr>
        <w:ind w:left="1440" w:hanging="360"/>
      </w:pPr>
      <w:rPr>
        <w:rFonts w:asciiTheme="majorHAnsi" w:eastAsia="Calibri" w:hAnsiTheme="majorHAnsi" w:cstheme="majorHAnsi" w:hint="default"/>
        <w:color w:val="000000"/>
        <w:sz w:val="20"/>
        <w:szCs w:val="2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1" w15:restartNumberingAfterBreak="0">
    <w:nsid w:val="38930E31"/>
    <w:multiLevelType w:val="hybridMultilevel"/>
    <w:tmpl w:val="9DF4331A"/>
    <w:lvl w:ilvl="0" w:tplc="C9A07A4A">
      <w:start w:val="1"/>
      <w:numFmt w:val="decimal"/>
      <w:lvlText w:val="%1)"/>
      <w:lvlJc w:val="left"/>
      <w:pPr>
        <w:ind w:left="629" w:hanging="360"/>
      </w:pPr>
      <w:rPr>
        <w:rFonts w:hint="default"/>
        <w:b w:val="0"/>
        <w:bCs/>
      </w:rPr>
    </w:lvl>
    <w:lvl w:ilvl="1" w:tplc="04150019" w:tentative="1">
      <w:start w:val="1"/>
      <w:numFmt w:val="lowerLetter"/>
      <w:lvlText w:val="%2."/>
      <w:lvlJc w:val="left"/>
      <w:pPr>
        <w:ind w:left="1349" w:hanging="360"/>
      </w:pPr>
    </w:lvl>
    <w:lvl w:ilvl="2" w:tplc="0415001B" w:tentative="1">
      <w:start w:val="1"/>
      <w:numFmt w:val="lowerRoman"/>
      <w:lvlText w:val="%3."/>
      <w:lvlJc w:val="right"/>
      <w:pPr>
        <w:ind w:left="2069" w:hanging="180"/>
      </w:pPr>
    </w:lvl>
    <w:lvl w:ilvl="3" w:tplc="0415000F" w:tentative="1">
      <w:start w:val="1"/>
      <w:numFmt w:val="decimal"/>
      <w:lvlText w:val="%4."/>
      <w:lvlJc w:val="left"/>
      <w:pPr>
        <w:ind w:left="2789" w:hanging="360"/>
      </w:pPr>
    </w:lvl>
    <w:lvl w:ilvl="4" w:tplc="04150019" w:tentative="1">
      <w:start w:val="1"/>
      <w:numFmt w:val="lowerLetter"/>
      <w:lvlText w:val="%5."/>
      <w:lvlJc w:val="left"/>
      <w:pPr>
        <w:ind w:left="3509" w:hanging="360"/>
      </w:pPr>
    </w:lvl>
    <w:lvl w:ilvl="5" w:tplc="0415001B" w:tentative="1">
      <w:start w:val="1"/>
      <w:numFmt w:val="lowerRoman"/>
      <w:lvlText w:val="%6."/>
      <w:lvlJc w:val="right"/>
      <w:pPr>
        <w:ind w:left="4229" w:hanging="180"/>
      </w:pPr>
    </w:lvl>
    <w:lvl w:ilvl="6" w:tplc="0415000F" w:tentative="1">
      <w:start w:val="1"/>
      <w:numFmt w:val="decimal"/>
      <w:lvlText w:val="%7."/>
      <w:lvlJc w:val="left"/>
      <w:pPr>
        <w:ind w:left="4949" w:hanging="360"/>
      </w:pPr>
    </w:lvl>
    <w:lvl w:ilvl="7" w:tplc="04150019" w:tentative="1">
      <w:start w:val="1"/>
      <w:numFmt w:val="lowerLetter"/>
      <w:lvlText w:val="%8."/>
      <w:lvlJc w:val="left"/>
      <w:pPr>
        <w:ind w:left="5669" w:hanging="360"/>
      </w:pPr>
    </w:lvl>
    <w:lvl w:ilvl="8" w:tplc="0415001B" w:tentative="1">
      <w:start w:val="1"/>
      <w:numFmt w:val="lowerRoman"/>
      <w:lvlText w:val="%9."/>
      <w:lvlJc w:val="right"/>
      <w:pPr>
        <w:ind w:left="6389" w:hanging="180"/>
      </w:pPr>
    </w:lvl>
  </w:abstractNum>
  <w:abstractNum w:abstractNumId="22" w15:restartNumberingAfterBreak="0">
    <w:nsid w:val="3B975A61"/>
    <w:multiLevelType w:val="multilevel"/>
    <w:tmpl w:val="A2C8860A"/>
    <w:lvl w:ilvl="0">
      <w:start w:val="1"/>
      <w:numFmt w:val="decimal"/>
      <w:lvlText w:val="%1."/>
      <w:lvlJc w:val="left"/>
      <w:pPr>
        <w:ind w:left="720" w:hanging="360"/>
      </w:pPr>
      <w:rPr>
        <w:rFonts w:asciiTheme="majorHAnsi" w:eastAsia="Calibri" w:hAnsiTheme="majorHAnsi" w:cstheme="majorHAnsi" w:hint="default"/>
        <w:b w:val="0"/>
        <w:i w:val="0"/>
        <w:smallCaps w:val="0"/>
        <w:strike w:val="0"/>
        <w:color w:val="000000"/>
        <w:sz w:val="21"/>
        <w:szCs w:val="21"/>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3" w15:restartNumberingAfterBreak="0">
    <w:nsid w:val="3C4976D7"/>
    <w:multiLevelType w:val="multilevel"/>
    <w:tmpl w:val="AE741F5E"/>
    <w:lvl w:ilvl="0">
      <w:start w:val="1"/>
      <w:numFmt w:val="decimal"/>
      <w:lvlText w:val="%1)"/>
      <w:lvlJc w:val="left"/>
      <w:pPr>
        <w:ind w:left="720" w:hanging="360"/>
      </w:pPr>
      <w:rPr>
        <w:vertAlign w:val="baseline"/>
      </w:rPr>
    </w:lvl>
    <w:lvl w:ilvl="1">
      <w:start w:val="1"/>
      <w:numFmt w:val="decimal"/>
      <w:lvlText w:val="%2."/>
      <w:lvlJc w:val="left"/>
      <w:pPr>
        <w:ind w:left="144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15:restartNumberingAfterBreak="0">
    <w:nsid w:val="3E3F2B27"/>
    <w:multiLevelType w:val="multilevel"/>
    <w:tmpl w:val="DF86AFD2"/>
    <w:lvl w:ilvl="0">
      <w:start w:val="1"/>
      <w:numFmt w:val="decimal"/>
      <w:lvlText w:val="%1)"/>
      <w:lvlJc w:val="left"/>
      <w:pPr>
        <w:ind w:left="720" w:hanging="360"/>
      </w:pPr>
      <w:rPr>
        <w:sz w:val="20"/>
        <w:szCs w:val="2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5" w15:restartNumberingAfterBreak="0">
    <w:nsid w:val="4B7C24A5"/>
    <w:multiLevelType w:val="multilevel"/>
    <w:tmpl w:val="5EB838C4"/>
    <w:lvl w:ilvl="0">
      <w:start w:val="1"/>
      <w:numFmt w:val="decimal"/>
      <w:lvlText w:val="%1."/>
      <w:lvlJc w:val="left"/>
      <w:pPr>
        <w:ind w:left="360" w:hanging="360"/>
      </w:pPr>
      <w:rPr>
        <w:b w:val="0"/>
        <w:bCs/>
        <w:vertAlign w:val="baseline"/>
      </w:rPr>
    </w:lvl>
    <w:lvl w:ilvl="1">
      <w:start w:val="1"/>
      <w:numFmt w:val="decimal"/>
      <w:lvlText w:val="%2)"/>
      <w:lvlJc w:val="left"/>
      <w:pPr>
        <w:ind w:left="2345" w:hanging="360"/>
      </w:pPr>
      <w:rPr>
        <w:rFonts w:asciiTheme="majorHAnsi" w:eastAsia="Calibri" w:hAnsiTheme="majorHAnsi" w:cstheme="majorHAnsi" w:hint="default"/>
        <w:sz w:val="20"/>
        <w:szCs w:val="2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rFonts w:asciiTheme="majorHAnsi" w:eastAsia="Calibri" w:hAnsiTheme="majorHAnsi" w:cstheme="majorHAnsi" w:hint="default"/>
        <w:sz w:val="20"/>
        <w:szCs w:val="20"/>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6" w15:restartNumberingAfterBreak="0">
    <w:nsid w:val="50790AF2"/>
    <w:multiLevelType w:val="multilevel"/>
    <w:tmpl w:val="2F9E0FB0"/>
    <w:lvl w:ilvl="0">
      <w:start w:val="1"/>
      <w:numFmt w:val="decimal"/>
      <w:lvlText w:val="%1."/>
      <w:lvlJc w:val="left"/>
      <w:pPr>
        <w:ind w:left="644" w:hanging="359"/>
      </w:pPr>
      <w:rPr>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27" w15:restartNumberingAfterBreak="0">
    <w:nsid w:val="52D45130"/>
    <w:multiLevelType w:val="hybridMultilevel"/>
    <w:tmpl w:val="4F9A2B7A"/>
    <w:lvl w:ilvl="0" w:tplc="ED7EB904">
      <w:start w:val="1"/>
      <w:numFmt w:val="decimal"/>
      <w:lvlText w:val="%1)"/>
      <w:lvlJc w:val="left"/>
      <w:pPr>
        <w:ind w:left="631" w:hanging="360"/>
      </w:pPr>
      <w:rPr>
        <w:rFonts w:hint="default"/>
      </w:rPr>
    </w:lvl>
    <w:lvl w:ilvl="1" w:tplc="04150019" w:tentative="1">
      <w:start w:val="1"/>
      <w:numFmt w:val="lowerLetter"/>
      <w:lvlText w:val="%2."/>
      <w:lvlJc w:val="left"/>
      <w:pPr>
        <w:ind w:left="1351" w:hanging="360"/>
      </w:pPr>
    </w:lvl>
    <w:lvl w:ilvl="2" w:tplc="0415001B" w:tentative="1">
      <w:start w:val="1"/>
      <w:numFmt w:val="lowerRoman"/>
      <w:lvlText w:val="%3."/>
      <w:lvlJc w:val="right"/>
      <w:pPr>
        <w:ind w:left="2071" w:hanging="180"/>
      </w:pPr>
    </w:lvl>
    <w:lvl w:ilvl="3" w:tplc="0415000F" w:tentative="1">
      <w:start w:val="1"/>
      <w:numFmt w:val="decimal"/>
      <w:lvlText w:val="%4."/>
      <w:lvlJc w:val="left"/>
      <w:pPr>
        <w:ind w:left="2791" w:hanging="360"/>
      </w:pPr>
    </w:lvl>
    <w:lvl w:ilvl="4" w:tplc="04150019" w:tentative="1">
      <w:start w:val="1"/>
      <w:numFmt w:val="lowerLetter"/>
      <w:lvlText w:val="%5."/>
      <w:lvlJc w:val="left"/>
      <w:pPr>
        <w:ind w:left="3511" w:hanging="360"/>
      </w:pPr>
    </w:lvl>
    <w:lvl w:ilvl="5" w:tplc="0415001B" w:tentative="1">
      <w:start w:val="1"/>
      <w:numFmt w:val="lowerRoman"/>
      <w:lvlText w:val="%6."/>
      <w:lvlJc w:val="right"/>
      <w:pPr>
        <w:ind w:left="4231" w:hanging="180"/>
      </w:pPr>
    </w:lvl>
    <w:lvl w:ilvl="6" w:tplc="0415000F" w:tentative="1">
      <w:start w:val="1"/>
      <w:numFmt w:val="decimal"/>
      <w:lvlText w:val="%7."/>
      <w:lvlJc w:val="left"/>
      <w:pPr>
        <w:ind w:left="4951" w:hanging="360"/>
      </w:pPr>
    </w:lvl>
    <w:lvl w:ilvl="7" w:tplc="04150019" w:tentative="1">
      <w:start w:val="1"/>
      <w:numFmt w:val="lowerLetter"/>
      <w:lvlText w:val="%8."/>
      <w:lvlJc w:val="left"/>
      <w:pPr>
        <w:ind w:left="5671" w:hanging="360"/>
      </w:pPr>
    </w:lvl>
    <w:lvl w:ilvl="8" w:tplc="0415001B" w:tentative="1">
      <w:start w:val="1"/>
      <w:numFmt w:val="lowerRoman"/>
      <w:lvlText w:val="%9."/>
      <w:lvlJc w:val="right"/>
      <w:pPr>
        <w:ind w:left="6391" w:hanging="180"/>
      </w:pPr>
    </w:lvl>
  </w:abstractNum>
  <w:abstractNum w:abstractNumId="28" w15:restartNumberingAfterBreak="0">
    <w:nsid w:val="58FF06E8"/>
    <w:multiLevelType w:val="hybridMultilevel"/>
    <w:tmpl w:val="F8E61E62"/>
    <w:lvl w:ilvl="0" w:tplc="7D0254BA">
      <w:start w:val="1"/>
      <w:numFmt w:val="decimal"/>
      <w:lvlText w:val="%1."/>
      <w:lvlJc w:val="left"/>
      <w:pPr>
        <w:ind w:left="358" w:hanging="360"/>
      </w:pPr>
      <w:rPr>
        <w:rFonts w:hint="default"/>
      </w:rPr>
    </w:lvl>
    <w:lvl w:ilvl="1" w:tplc="04150019" w:tentative="1">
      <w:start w:val="1"/>
      <w:numFmt w:val="lowerLetter"/>
      <w:lvlText w:val="%2."/>
      <w:lvlJc w:val="left"/>
      <w:pPr>
        <w:ind w:left="1078" w:hanging="360"/>
      </w:pPr>
    </w:lvl>
    <w:lvl w:ilvl="2" w:tplc="0415001B" w:tentative="1">
      <w:start w:val="1"/>
      <w:numFmt w:val="lowerRoman"/>
      <w:lvlText w:val="%3."/>
      <w:lvlJc w:val="right"/>
      <w:pPr>
        <w:ind w:left="1798" w:hanging="180"/>
      </w:pPr>
    </w:lvl>
    <w:lvl w:ilvl="3" w:tplc="0415000F" w:tentative="1">
      <w:start w:val="1"/>
      <w:numFmt w:val="decimal"/>
      <w:lvlText w:val="%4."/>
      <w:lvlJc w:val="left"/>
      <w:pPr>
        <w:ind w:left="2518" w:hanging="360"/>
      </w:pPr>
    </w:lvl>
    <w:lvl w:ilvl="4" w:tplc="04150019" w:tentative="1">
      <w:start w:val="1"/>
      <w:numFmt w:val="lowerLetter"/>
      <w:lvlText w:val="%5."/>
      <w:lvlJc w:val="left"/>
      <w:pPr>
        <w:ind w:left="3238" w:hanging="360"/>
      </w:pPr>
    </w:lvl>
    <w:lvl w:ilvl="5" w:tplc="0415001B" w:tentative="1">
      <w:start w:val="1"/>
      <w:numFmt w:val="lowerRoman"/>
      <w:lvlText w:val="%6."/>
      <w:lvlJc w:val="right"/>
      <w:pPr>
        <w:ind w:left="3958" w:hanging="180"/>
      </w:pPr>
    </w:lvl>
    <w:lvl w:ilvl="6" w:tplc="0415000F" w:tentative="1">
      <w:start w:val="1"/>
      <w:numFmt w:val="decimal"/>
      <w:lvlText w:val="%7."/>
      <w:lvlJc w:val="left"/>
      <w:pPr>
        <w:ind w:left="4678" w:hanging="360"/>
      </w:pPr>
    </w:lvl>
    <w:lvl w:ilvl="7" w:tplc="04150019" w:tentative="1">
      <w:start w:val="1"/>
      <w:numFmt w:val="lowerLetter"/>
      <w:lvlText w:val="%8."/>
      <w:lvlJc w:val="left"/>
      <w:pPr>
        <w:ind w:left="5398" w:hanging="360"/>
      </w:pPr>
    </w:lvl>
    <w:lvl w:ilvl="8" w:tplc="0415001B" w:tentative="1">
      <w:start w:val="1"/>
      <w:numFmt w:val="lowerRoman"/>
      <w:lvlText w:val="%9."/>
      <w:lvlJc w:val="right"/>
      <w:pPr>
        <w:ind w:left="6118" w:hanging="180"/>
      </w:pPr>
    </w:lvl>
  </w:abstractNum>
  <w:abstractNum w:abstractNumId="29" w15:restartNumberingAfterBreak="0">
    <w:nsid w:val="5DD341D5"/>
    <w:multiLevelType w:val="multilevel"/>
    <w:tmpl w:val="8CC6EC6C"/>
    <w:lvl w:ilvl="0">
      <w:start w:val="1"/>
      <w:numFmt w:val="decimal"/>
      <w:lvlText w:val="%1."/>
      <w:lvlJc w:val="left"/>
      <w:pPr>
        <w:ind w:left="72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0" w15:restartNumberingAfterBreak="0">
    <w:nsid w:val="5E140275"/>
    <w:multiLevelType w:val="multilevel"/>
    <w:tmpl w:val="AE6C1BD2"/>
    <w:lvl w:ilvl="0">
      <w:start w:val="2"/>
      <w:numFmt w:val="decimal"/>
      <w:lvlText w:val="%1."/>
      <w:lvlJc w:val="left"/>
      <w:pPr>
        <w:ind w:left="720" w:hanging="360"/>
      </w:pPr>
      <w:rPr>
        <w:rFonts w:hint="default"/>
        <w:b w:val="0"/>
        <w:sz w:val="22"/>
        <w:szCs w:val="22"/>
        <w:vertAlign w:val="baseline"/>
      </w:rPr>
    </w:lvl>
    <w:lvl w:ilvl="1">
      <w:start w:val="1"/>
      <w:numFmt w:val="decimal"/>
      <w:lvlText w:val="%2)"/>
      <w:lvlJc w:val="left"/>
      <w:pPr>
        <w:ind w:left="1440" w:hanging="360"/>
      </w:pPr>
      <w:rPr>
        <w:rFonts w:hint="default"/>
        <w:sz w:val="20"/>
        <w:szCs w:val="20"/>
      </w:rPr>
    </w:lvl>
    <w:lvl w:ilvl="2">
      <w:start w:val="1"/>
      <w:numFmt w:val="decimal"/>
      <w:lvlText w:val="%3)"/>
      <w:lvlJc w:val="left"/>
      <w:pPr>
        <w:ind w:left="2340" w:hanging="360"/>
      </w:pPr>
      <w:rPr>
        <w:rFonts w:hint="default"/>
        <w:color w:val="000000"/>
        <w:vertAlign w:val="baseline"/>
      </w:rPr>
    </w:lvl>
    <w:lvl w:ilvl="3">
      <w:start w:val="1"/>
      <w:numFmt w:val="decimal"/>
      <w:lvlText w:val="%4."/>
      <w:lvlJc w:val="left"/>
      <w:pPr>
        <w:ind w:left="2880" w:hanging="360"/>
      </w:pPr>
      <w:rPr>
        <w:rFonts w:hint="default"/>
        <w:vertAlign w:val="baseline"/>
      </w:rPr>
    </w:lvl>
    <w:lvl w:ilvl="4">
      <w:start w:val="1"/>
      <w:numFmt w:val="decimal"/>
      <w:lvlText w:val="%5."/>
      <w:lvlJc w:val="left"/>
      <w:pPr>
        <w:ind w:left="3600" w:hanging="360"/>
      </w:pPr>
      <w:rPr>
        <w:rFonts w:ascii="Calibri" w:eastAsia="Calibri" w:hAnsi="Calibri" w:cs="Calibri"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1" w15:restartNumberingAfterBreak="0">
    <w:nsid w:val="5F1E4F99"/>
    <w:multiLevelType w:val="multilevel"/>
    <w:tmpl w:val="31749A36"/>
    <w:lvl w:ilvl="0">
      <w:start w:val="1"/>
      <w:numFmt w:val="decimal"/>
      <w:lvlText w:val="%1)"/>
      <w:lvlJc w:val="left"/>
      <w:pPr>
        <w:ind w:left="644" w:hanging="359"/>
      </w:pPr>
      <w:rPr>
        <w:sz w:val="20"/>
        <w:szCs w:val="20"/>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32" w15:restartNumberingAfterBreak="0">
    <w:nsid w:val="623A1A11"/>
    <w:multiLevelType w:val="hybridMultilevel"/>
    <w:tmpl w:val="542EFA5C"/>
    <w:lvl w:ilvl="0" w:tplc="72AA53C2">
      <w:start w:val="2"/>
      <w:numFmt w:val="decimal"/>
      <w:lvlText w:val="%1."/>
      <w:lvlJc w:val="left"/>
      <w:pPr>
        <w:tabs>
          <w:tab w:val="num" w:pos="785"/>
        </w:tabs>
        <w:ind w:left="765" w:hanging="340"/>
      </w:pPr>
      <w:rPr>
        <w:rFonts w:ascii="Calibri" w:eastAsia="Times New Roman" w:hAnsi="Calibri" w:cs="Tahoma"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33A682D"/>
    <w:multiLevelType w:val="multilevel"/>
    <w:tmpl w:val="D14E22EA"/>
    <w:lvl w:ilvl="0">
      <w:start w:val="1"/>
      <w:numFmt w:val="decimal"/>
      <w:lvlText w:val="%1)"/>
      <w:lvlJc w:val="left"/>
      <w:pPr>
        <w:ind w:left="1069" w:hanging="360"/>
      </w:pPr>
      <w:rPr>
        <w:rFonts w:asciiTheme="majorHAnsi" w:eastAsia="Calibri" w:hAnsiTheme="majorHAnsi" w:cstheme="majorHAnsi" w:hint="default"/>
        <w:b w:val="0"/>
        <w:color w:val="auto"/>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34" w15:restartNumberingAfterBreak="0">
    <w:nsid w:val="669B251F"/>
    <w:multiLevelType w:val="hybridMultilevel"/>
    <w:tmpl w:val="81308AE6"/>
    <w:lvl w:ilvl="0" w:tplc="5390469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 w15:restartNumberingAfterBreak="0">
    <w:nsid w:val="691B79CB"/>
    <w:multiLevelType w:val="hybridMultilevel"/>
    <w:tmpl w:val="6F102A66"/>
    <w:lvl w:ilvl="0" w:tplc="77E0477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6" w15:restartNumberingAfterBreak="0">
    <w:nsid w:val="74D43CFF"/>
    <w:multiLevelType w:val="multilevel"/>
    <w:tmpl w:val="B25ABBEA"/>
    <w:lvl w:ilvl="0">
      <w:start w:val="1"/>
      <w:numFmt w:val="decimal"/>
      <w:lvlText w:val="%1)"/>
      <w:lvlJc w:val="left"/>
      <w:pPr>
        <w:ind w:left="928" w:hanging="360"/>
      </w:pPr>
      <w:rPr>
        <w:rFonts w:asciiTheme="majorHAnsi" w:eastAsia="Calibri" w:hAnsiTheme="majorHAnsi" w:cstheme="majorHAnsi" w:hint="default"/>
        <w:sz w:val="20"/>
        <w:szCs w:val="20"/>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37" w15:restartNumberingAfterBreak="0">
    <w:nsid w:val="76AD1E3B"/>
    <w:multiLevelType w:val="hybridMultilevel"/>
    <w:tmpl w:val="F782C05C"/>
    <w:lvl w:ilvl="0" w:tplc="2DEC35AA">
      <w:start w:val="1"/>
      <w:numFmt w:val="decimal"/>
      <w:lvlText w:val="%1)"/>
      <w:lvlJc w:val="left"/>
      <w:pPr>
        <w:ind w:left="720" w:hanging="360"/>
      </w:pPr>
      <w:rPr>
        <w:rFonts w:asciiTheme="majorHAnsi" w:eastAsia="Calibri" w:hAnsiTheme="majorHAnsi" w:cstheme="majorHAnsi" w:hint="default"/>
        <w:b w:val="0"/>
        <w:i w:val="0"/>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75F58A1"/>
    <w:multiLevelType w:val="multilevel"/>
    <w:tmpl w:val="B5DC5EF0"/>
    <w:lvl w:ilvl="0">
      <w:start w:val="1"/>
      <w:numFmt w:val="decimal"/>
      <w:lvlText w:val="%1."/>
      <w:lvlJc w:val="left"/>
      <w:pPr>
        <w:ind w:left="720" w:hanging="360"/>
      </w:pPr>
      <w:rPr>
        <w:i w:val="0"/>
        <w:sz w:val="21"/>
        <w:szCs w:val="21"/>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9" w15:restartNumberingAfterBreak="0">
    <w:nsid w:val="7E5A1782"/>
    <w:multiLevelType w:val="hybridMultilevel"/>
    <w:tmpl w:val="A926B3EE"/>
    <w:lvl w:ilvl="0" w:tplc="C2BC3A3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0" w15:restartNumberingAfterBreak="0">
    <w:nsid w:val="7F123345"/>
    <w:multiLevelType w:val="multilevel"/>
    <w:tmpl w:val="24BA7568"/>
    <w:lvl w:ilvl="0">
      <w:start w:val="1"/>
      <w:numFmt w:val="lowerLetter"/>
      <w:lvlText w:val="%1)"/>
      <w:lvlJc w:val="left"/>
      <w:pPr>
        <w:ind w:left="1003" w:hanging="360"/>
      </w:pPr>
      <w:rPr>
        <w:vertAlign w:val="baseline"/>
      </w:rPr>
    </w:lvl>
    <w:lvl w:ilvl="1">
      <w:start w:val="1"/>
      <w:numFmt w:val="lowerLetter"/>
      <w:lvlText w:val="%2."/>
      <w:lvlJc w:val="left"/>
      <w:pPr>
        <w:ind w:left="1723" w:hanging="360"/>
      </w:pPr>
      <w:rPr>
        <w:vertAlign w:val="baseline"/>
      </w:rPr>
    </w:lvl>
    <w:lvl w:ilvl="2">
      <w:start w:val="1"/>
      <w:numFmt w:val="lowerRoman"/>
      <w:lvlText w:val="%3."/>
      <w:lvlJc w:val="right"/>
      <w:pPr>
        <w:ind w:left="2443" w:hanging="180"/>
      </w:pPr>
      <w:rPr>
        <w:vertAlign w:val="baseline"/>
      </w:rPr>
    </w:lvl>
    <w:lvl w:ilvl="3">
      <w:start w:val="1"/>
      <w:numFmt w:val="decimal"/>
      <w:lvlText w:val="%4."/>
      <w:lvlJc w:val="left"/>
      <w:pPr>
        <w:ind w:left="3163" w:hanging="360"/>
      </w:pPr>
      <w:rPr>
        <w:vertAlign w:val="baseline"/>
      </w:rPr>
    </w:lvl>
    <w:lvl w:ilvl="4">
      <w:start w:val="1"/>
      <w:numFmt w:val="lowerLetter"/>
      <w:lvlText w:val="%5."/>
      <w:lvlJc w:val="left"/>
      <w:pPr>
        <w:ind w:left="3883" w:hanging="360"/>
      </w:pPr>
      <w:rPr>
        <w:vertAlign w:val="baseline"/>
      </w:rPr>
    </w:lvl>
    <w:lvl w:ilvl="5">
      <w:start w:val="1"/>
      <w:numFmt w:val="lowerRoman"/>
      <w:lvlText w:val="%6."/>
      <w:lvlJc w:val="right"/>
      <w:pPr>
        <w:ind w:left="4603" w:hanging="180"/>
      </w:pPr>
      <w:rPr>
        <w:vertAlign w:val="baseline"/>
      </w:rPr>
    </w:lvl>
    <w:lvl w:ilvl="6">
      <w:start w:val="1"/>
      <w:numFmt w:val="decimal"/>
      <w:lvlText w:val="%7."/>
      <w:lvlJc w:val="left"/>
      <w:pPr>
        <w:ind w:left="5323" w:hanging="360"/>
      </w:pPr>
      <w:rPr>
        <w:vertAlign w:val="baseline"/>
      </w:rPr>
    </w:lvl>
    <w:lvl w:ilvl="7">
      <w:start w:val="1"/>
      <w:numFmt w:val="lowerLetter"/>
      <w:lvlText w:val="%8."/>
      <w:lvlJc w:val="left"/>
      <w:pPr>
        <w:ind w:left="6043" w:hanging="360"/>
      </w:pPr>
      <w:rPr>
        <w:vertAlign w:val="baseline"/>
      </w:rPr>
    </w:lvl>
    <w:lvl w:ilvl="8">
      <w:start w:val="1"/>
      <w:numFmt w:val="lowerRoman"/>
      <w:lvlText w:val="%9."/>
      <w:lvlJc w:val="right"/>
      <w:pPr>
        <w:ind w:left="6763" w:hanging="180"/>
      </w:pPr>
      <w:rPr>
        <w:vertAlign w:val="baseline"/>
      </w:rPr>
    </w:lvl>
  </w:abstractNum>
  <w:abstractNum w:abstractNumId="41" w15:restartNumberingAfterBreak="0">
    <w:nsid w:val="7F1D6160"/>
    <w:multiLevelType w:val="hybridMultilevel"/>
    <w:tmpl w:val="B462B208"/>
    <w:lvl w:ilvl="0" w:tplc="63FE9B50">
      <w:start w:val="1"/>
      <w:numFmt w:val="decimal"/>
      <w:lvlText w:val="%1)"/>
      <w:lvlJc w:val="left"/>
      <w:pPr>
        <w:ind w:left="720" w:hanging="360"/>
      </w:pPr>
      <w:rPr>
        <w:rFonts w:ascii="Calibri" w:eastAsia="Calibri" w:hAnsi="Calibri" w:cs="Calibri"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87138771">
    <w:abstractNumId w:val="29"/>
  </w:num>
  <w:num w:numId="2" w16cid:durableId="682559324">
    <w:abstractNumId w:val="23"/>
  </w:num>
  <w:num w:numId="3" w16cid:durableId="1721900380">
    <w:abstractNumId w:val="31"/>
  </w:num>
  <w:num w:numId="4" w16cid:durableId="1306156136">
    <w:abstractNumId w:val="10"/>
  </w:num>
  <w:num w:numId="5" w16cid:durableId="1297223680">
    <w:abstractNumId w:val="4"/>
  </w:num>
  <w:num w:numId="6" w16cid:durableId="1821116335">
    <w:abstractNumId w:val="16"/>
  </w:num>
  <w:num w:numId="7" w16cid:durableId="1534879029">
    <w:abstractNumId w:val="15"/>
  </w:num>
  <w:num w:numId="8" w16cid:durableId="339965130">
    <w:abstractNumId w:val="40"/>
  </w:num>
  <w:num w:numId="9" w16cid:durableId="401175085">
    <w:abstractNumId w:val="22"/>
  </w:num>
  <w:num w:numId="10" w16cid:durableId="260796740">
    <w:abstractNumId w:val="24"/>
  </w:num>
  <w:num w:numId="11" w16cid:durableId="1752459978">
    <w:abstractNumId w:val="36"/>
  </w:num>
  <w:num w:numId="12" w16cid:durableId="552470296">
    <w:abstractNumId w:val="33"/>
  </w:num>
  <w:num w:numId="13" w16cid:durableId="1239241874">
    <w:abstractNumId w:val="25"/>
  </w:num>
  <w:num w:numId="14" w16cid:durableId="92556350">
    <w:abstractNumId w:val="8"/>
  </w:num>
  <w:num w:numId="15" w16cid:durableId="884558256">
    <w:abstractNumId w:val="13"/>
  </w:num>
  <w:num w:numId="16" w16cid:durableId="217743182">
    <w:abstractNumId w:val="9"/>
  </w:num>
  <w:num w:numId="17" w16cid:durableId="1344747092">
    <w:abstractNumId w:val="19"/>
  </w:num>
  <w:num w:numId="18" w16cid:durableId="923614318">
    <w:abstractNumId w:val="6"/>
  </w:num>
  <w:num w:numId="19" w16cid:durableId="2040474574">
    <w:abstractNumId w:val="20"/>
  </w:num>
  <w:num w:numId="20" w16cid:durableId="623658632">
    <w:abstractNumId w:val="38"/>
  </w:num>
  <w:num w:numId="21" w16cid:durableId="583034992">
    <w:abstractNumId w:val="18"/>
  </w:num>
  <w:num w:numId="22" w16cid:durableId="1982689713">
    <w:abstractNumId w:val="26"/>
  </w:num>
  <w:num w:numId="23" w16cid:durableId="2004117973">
    <w:abstractNumId w:val="12"/>
  </w:num>
  <w:num w:numId="24" w16cid:durableId="1844932577">
    <w:abstractNumId w:val="11"/>
  </w:num>
  <w:num w:numId="25" w16cid:durableId="739788">
    <w:abstractNumId w:val="5"/>
  </w:num>
  <w:num w:numId="26" w16cid:durableId="70004475">
    <w:abstractNumId w:val="37"/>
  </w:num>
  <w:num w:numId="27" w16cid:durableId="435518493">
    <w:abstractNumId w:val="41"/>
  </w:num>
  <w:num w:numId="28" w16cid:durableId="991367927">
    <w:abstractNumId w:val="28"/>
  </w:num>
  <w:num w:numId="29" w16cid:durableId="1575772960">
    <w:abstractNumId w:val="35"/>
  </w:num>
  <w:num w:numId="30" w16cid:durableId="728185956">
    <w:abstractNumId w:val="39"/>
  </w:num>
  <w:num w:numId="31" w16cid:durableId="1365792251">
    <w:abstractNumId w:val="34"/>
  </w:num>
  <w:num w:numId="32" w16cid:durableId="369305871">
    <w:abstractNumId w:val="32"/>
  </w:num>
  <w:num w:numId="33" w16cid:durableId="899554156">
    <w:abstractNumId w:val="30"/>
  </w:num>
  <w:num w:numId="34" w16cid:durableId="306056299">
    <w:abstractNumId w:val="17"/>
  </w:num>
  <w:num w:numId="35" w16cid:durableId="1177617143">
    <w:abstractNumId w:val="27"/>
  </w:num>
  <w:num w:numId="36" w16cid:durableId="2033339521">
    <w:abstractNumId w:val="7"/>
  </w:num>
  <w:num w:numId="37" w16cid:durableId="1544052819">
    <w:abstractNumId w:val="14"/>
  </w:num>
  <w:num w:numId="38" w16cid:durableId="1532257647">
    <w:abstractNumId w:val="0"/>
  </w:num>
  <w:num w:numId="39" w16cid:durableId="1954315024">
    <w:abstractNumId w:val="21"/>
  </w:num>
  <w:num w:numId="40" w16cid:durableId="614755915">
    <w:abstractNumId w:val="3"/>
  </w:num>
  <w:num w:numId="41" w16cid:durableId="199775667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6931"/>
    <w:rsid w:val="0000003B"/>
    <w:rsid w:val="00000A5A"/>
    <w:rsid w:val="00007A05"/>
    <w:rsid w:val="00010194"/>
    <w:rsid w:val="000115F4"/>
    <w:rsid w:val="0001374A"/>
    <w:rsid w:val="000205E8"/>
    <w:rsid w:val="00030217"/>
    <w:rsid w:val="00031AC6"/>
    <w:rsid w:val="000340FE"/>
    <w:rsid w:val="00040E74"/>
    <w:rsid w:val="00042B74"/>
    <w:rsid w:val="000475AF"/>
    <w:rsid w:val="0004776C"/>
    <w:rsid w:val="00052AB9"/>
    <w:rsid w:val="0005472E"/>
    <w:rsid w:val="00070081"/>
    <w:rsid w:val="000712DA"/>
    <w:rsid w:val="000732C0"/>
    <w:rsid w:val="000760D7"/>
    <w:rsid w:val="0009774C"/>
    <w:rsid w:val="000B0DC1"/>
    <w:rsid w:val="000B230E"/>
    <w:rsid w:val="000B3520"/>
    <w:rsid w:val="000B4529"/>
    <w:rsid w:val="000C2789"/>
    <w:rsid w:val="000D70A3"/>
    <w:rsid w:val="000E5870"/>
    <w:rsid w:val="000E630B"/>
    <w:rsid w:val="001213FC"/>
    <w:rsid w:val="00125685"/>
    <w:rsid w:val="00132DC3"/>
    <w:rsid w:val="00144AEE"/>
    <w:rsid w:val="00146FB9"/>
    <w:rsid w:val="00156281"/>
    <w:rsid w:val="0016391A"/>
    <w:rsid w:val="0016596C"/>
    <w:rsid w:val="001710E6"/>
    <w:rsid w:val="00174B44"/>
    <w:rsid w:val="00180F3B"/>
    <w:rsid w:val="00182294"/>
    <w:rsid w:val="00186684"/>
    <w:rsid w:val="001924DE"/>
    <w:rsid w:val="0019499B"/>
    <w:rsid w:val="00195C39"/>
    <w:rsid w:val="001B7C4B"/>
    <w:rsid w:val="001C2E01"/>
    <w:rsid w:val="001C667C"/>
    <w:rsid w:val="001C73DE"/>
    <w:rsid w:val="001D21D6"/>
    <w:rsid w:val="0020004E"/>
    <w:rsid w:val="00215586"/>
    <w:rsid w:val="00215DF5"/>
    <w:rsid w:val="00232FA0"/>
    <w:rsid w:val="002379AE"/>
    <w:rsid w:val="00245BA1"/>
    <w:rsid w:val="00251D8B"/>
    <w:rsid w:val="00261038"/>
    <w:rsid w:val="0026405B"/>
    <w:rsid w:val="0026696F"/>
    <w:rsid w:val="002715CA"/>
    <w:rsid w:val="00283CDB"/>
    <w:rsid w:val="00284EE0"/>
    <w:rsid w:val="002910F4"/>
    <w:rsid w:val="00295870"/>
    <w:rsid w:val="0029786D"/>
    <w:rsid w:val="002A02D0"/>
    <w:rsid w:val="002A45B6"/>
    <w:rsid w:val="002A6098"/>
    <w:rsid w:val="002B7D05"/>
    <w:rsid w:val="002C1F58"/>
    <w:rsid w:val="002D28F7"/>
    <w:rsid w:val="002D2B3A"/>
    <w:rsid w:val="002E12EB"/>
    <w:rsid w:val="002E5E6E"/>
    <w:rsid w:val="002F1270"/>
    <w:rsid w:val="002F3D8B"/>
    <w:rsid w:val="002F552B"/>
    <w:rsid w:val="00304C05"/>
    <w:rsid w:val="003062F5"/>
    <w:rsid w:val="00333F19"/>
    <w:rsid w:val="00343E46"/>
    <w:rsid w:val="003504D0"/>
    <w:rsid w:val="00351C6A"/>
    <w:rsid w:val="00364502"/>
    <w:rsid w:val="003679DF"/>
    <w:rsid w:val="003723D9"/>
    <w:rsid w:val="00384176"/>
    <w:rsid w:val="0039321A"/>
    <w:rsid w:val="00393CA3"/>
    <w:rsid w:val="0039603F"/>
    <w:rsid w:val="003B117B"/>
    <w:rsid w:val="003C18CC"/>
    <w:rsid w:val="003E6D48"/>
    <w:rsid w:val="004167BD"/>
    <w:rsid w:val="00417097"/>
    <w:rsid w:val="00417498"/>
    <w:rsid w:val="00421504"/>
    <w:rsid w:val="004235E6"/>
    <w:rsid w:val="00424F79"/>
    <w:rsid w:val="0043429A"/>
    <w:rsid w:val="004439AD"/>
    <w:rsid w:val="004709CD"/>
    <w:rsid w:val="0047119E"/>
    <w:rsid w:val="00476259"/>
    <w:rsid w:val="00485B9E"/>
    <w:rsid w:val="00491319"/>
    <w:rsid w:val="004956C7"/>
    <w:rsid w:val="004C46E9"/>
    <w:rsid w:val="004C5ADC"/>
    <w:rsid w:val="004D11A6"/>
    <w:rsid w:val="004D350A"/>
    <w:rsid w:val="004D4497"/>
    <w:rsid w:val="004D5104"/>
    <w:rsid w:val="00507E9F"/>
    <w:rsid w:val="00513826"/>
    <w:rsid w:val="005155E2"/>
    <w:rsid w:val="0051631D"/>
    <w:rsid w:val="00523776"/>
    <w:rsid w:val="00527C8E"/>
    <w:rsid w:val="00536ECD"/>
    <w:rsid w:val="00560292"/>
    <w:rsid w:val="0056142E"/>
    <w:rsid w:val="005650D3"/>
    <w:rsid w:val="005678B2"/>
    <w:rsid w:val="005714DD"/>
    <w:rsid w:val="0057252E"/>
    <w:rsid w:val="00580C7B"/>
    <w:rsid w:val="0058390F"/>
    <w:rsid w:val="00585573"/>
    <w:rsid w:val="00585775"/>
    <w:rsid w:val="00590DFC"/>
    <w:rsid w:val="005A23C8"/>
    <w:rsid w:val="005B1165"/>
    <w:rsid w:val="005B3984"/>
    <w:rsid w:val="005C150E"/>
    <w:rsid w:val="005C159F"/>
    <w:rsid w:val="005E6BAB"/>
    <w:rsid w:val="005F125B"/>
    <w:rsid w:val="005F2288"/>
    <w:rsid w:val="005F23F4"/>
    <w:rsid w:val="005F2F3A"/>
    <w:rsid w:val="00600183"/>
    <w:rsid w:val="006013A2"/>
    <w:rsid w:val="00605ACF"/>
    <w:rsid w:val="00613A9F"/>
    <w:rsid w:val="00616067"/>
    <w:rsid w:val="00627C92"/>
    <w:rsid w:val="006301A1"/>
    <w:rsid w:val="00653AE4"/>
    <w:rsid w:val="00657685"/>
    <w:rsid w:val="00661162"/>
    <w:rsid w:val="006B43D4"/>
    <w:rsid w:val="006B6434"/>
    <w:rsid w:val="006B6FBF"/>
    <w:rsid w:val="006C2636"/>
    <w:rsid w:val="006C35BC"/>
    <w:rsid w:val="006C4DF6"/>
    <w:rsid w:val="006D17ED"/>
    <w:rsid w:val="006D195C"/>
    <w:rsid w:val="006E4C22"/>
    <w:rsid w:val="0070639F"/>
    <w:rsid w:val="00707CB8"/>
    <w:rsid w:val="00713691"/>
    <w:rsid w:val="00714095"/>
    <w:rsid w:val="00734E16"/>
    <w:rsid w:val="00737E56"/>
    <w:rsid w:val="0076743C"/>
    <w:rsid w:val="00767595"/>
    <w:rsid w:val="00773B59"/>
    <w:rsid w:val="00776453"/>
    <w:rsid w:val="00776931"/>
    <w:rsid w:val="00777734"/>
    <w:rsid w:val="007815BA"/>
    <w:rsid w:val="00786C33"/>
    <w:rsid w:val="00795196"/>
    <w:rsid w:val="00795C55"/>
    <w:rsid w:val="007B7989"/>
    <w:rsid w:val="007C026F"/>
    <w:rsid w:val="007C3452"/>
    <w:rsid w:val="007C3B1B"/>
    <w:rsid w:val="007D39BD"/>
    <w:rsid w:val="007D5495"/>
    <w:rsid w:val="007F026B"/>
    <w:rsid w:val="007F4132"/>
    <w:rsid w:val="00801BEE"/>
    <w:rsid w:val="00802853"/>
    <w:rsid w:val="008126F9"/>
    <w:rsid w:val="0081356F"/>
    <w:rsid w:val="00826483"/>
    <w:rsid w:val="00834CAF"/>
    <w:rsid w:val="00836143"/>
    <w:rsid w:val="00840F05"/>
    <w:rsid w:val="00847125"/>
    <w:rsid w:val="00847262"/>
    <w:rsid w:val="00854B14"/>
    <w:rsid w:val="00856256"/>
    <w:rsid w:val="00857A30"/>
    <w:rsid w:val="00876157"/>
    <w:rsid w:val="0087679F"/>
    <w:rsid w:val="00877CF1"/>
    <w:rsid w:val="00886EF4"/>
    <w:rsid w:val="008B0002"/>
    <w:rsid w:val="008B0F48"/>
    <w:rsid w:val="008B203E"/>
    <w:rsid w:val="008B459C"/>
    <w:rsid w:val="008B5EDB"/>
    <w:rsid w:val="008C19DF"/>
    <w:rsid w:val="008E2D6B"/>
    <w:rsid w:val="008E5455"/>
    <w:rsid w:val="008F0E01"/>
    <w:rsid w:val="008F4A57"/>
    <w:rsid w:val="00903BF4"/>
    <w:rsid w:val="0090680F"/>
    <w:rsid w:val="00922011"/>
    <w:rsid w:val="009358E0"/>
    <w:rsid w:val="00936255"/>
    <w:rsid w:val="00936F8A"/>
    <w:rsid w:val="00941AC7"/>
    <w:rsid w:val="00951A93"/>
    <w:rsid w:val="00954E58"/>
    <w:rsid w:val="009608C4"/>
    <w:rsid w:val="0096394B"/>
    <w:rsid w:val="009652B8"/>
    <w:rsid w:val="00966F4A"/>
    <w:rsid w:val="00975A4D"/>
    <w:rsid w:val="00987196"/>
    <w:rsid w:val="00994896"/>
    <w:rsid w:val="009A400D"/>
    <w:rsid w:val="009A7DBB"/>
    <w:rsid w:val="009C3E8A"/>
    <w:rsid w:val="009D3666"/>
    <w:rsid w:val="009D4E2B"/>
    <w:rsid w:val="009E577B"/>
    <w:rsid w:val="009E592F"/>
    <w:rsid w:val="009E6994"/>
    <w:rsid w:val="009F4679"/>
    <w:rsid w:val="00A00898"/>
    <w:rsid w:val="00A14018"/>
    <w:rsid w:val="00A24574"/>
    <w:rsid w:val="00A455C2"/>
    <w:rsid w:val="00A45E10"/>
    <w:rsid w:val="00A46AE2"/>
    <w:rsid w:val="00A62A2D"/>
    <w:rsid w:val="00A77D16"/>
    <w:rsid w:val="00A84B6A"/>
    <w:rsid w:val="00A9165F"/>
    <w:rsid w:val="00AA2FFF"/>
    <w:rsid w:val="00AB2450"/>
    <w:rsid w:val="00AB717D"/>
    <w:rsid w:val="00AC32CC"/>
    <w:rsid w:val="00AC52BA"/>
    <w:rsid w:val="00AE25B9"/>
    <w:rsid w:val="00AF5A50"/>
    <w:rsid w:val="00B0109E"/>
    <w:rsid w:val="00B1209F"/>
    <w:rsid w:val="00B12B91"/>
    <w:rsid w:val="00B15EEA"/>
    <w:rsid w:val="00B17B7C"/>
    <w:rsid w:val="00B20A30"/>
    <w:rsid w:val="00B21210"/>
    <w:rsid w:val="00B32764"/>
    <w:rsid w:val="00B377FF"/>
    <w:rsid w:val="00B42729"/>
    <w:rsid w:val="00B4785D"/>
    <w:rsid w:val="00B51B39"/>
    <w:rsid w:val="00B51F1D"/>
    <w:rsid w:val="00B57DD2"/>
    <w:rsid w:val="00B60BEA"/>
    <w:rsid w:val="00B6600F"/>
    <w:rsid w:val="00B702CD"/>
    <w:rsid w:val="00B764AF"/>
    <w:rsid w:val="00BA1D14"/>
    <w:rsid w:val="00BA3300"/>
    <w:rsid w:val="00BB03D2"/>
    <w:rsid w:val="00BC02DF"/>
    <w:rsid w:val="00BD409D"/>
    <w:rsid w:val="00BE54F0"/>
    <w:rsid w:val="00BE733A"/>
    <w:rsid w:val="00C06F44"/>
    <w:rsid w:val="00C15CA8"/>
    <w:rsid w:val="00C16ADE"/>
    <w:rsid w:val="00C17B17"/>
    <w:rsid w:val="00C24966"/>
    <w:rsid w:val="00C27218"/>
    <w:rsid w:val="00C2758F"/>
    <w:rsid w:val="00C33ED6"/>
    <w:rsid w:val="00C43A40"/>
    <w:rsid w:val="00C51672"/>
    <w:rsid w:val="00C63FDA"/>
    <w:rsid w:val="00C64B09"/>
    <w:rsid w:val="00C64EFB"/>
    <w:rsid w:val="00C66C16"/>
    <w:rsid w:val="00C75DD5"/>
    <w:rsid w:val="00C832D1"/>
    <w:rsid w:val="00C936F1"/>
    <w:rsid w:val="00C97394"/>
    <w:rsid w:val="00CA2DE9"/>
    <w:rsid w:val="00CA47C6"/>
    <w:rsid w:val="00CB16F6"/>
    <w:rsid w:val="00CB3027"/>
    <w:rsid w:val="00CC25DE"/>
    <w:rsid w:val="00CE50DB"/>
    <w:rsid w:val="00CF5A75"/>
    <w:rsid w:val="00D024B3"/>
    <w:rsid w:val="00D066B1"/>
    <w:rsid w:val="00D1348E"/>
    <w:rsid w:val="00D14452"/>
    <w:rsid w:val="00D1515B"/>
    <w:rsid w:val="00D1544C"/>
    <w:rsid w:val="00D21747"/>
    <w:rsid w:val="00D240F2"/>
    <w:rsid w:val="00D26423"/>
    <w:rsid w:val="00D32866"/>
    <w:rsid w:val="00D35712"/>
    <w:rsid w:val="00D53E17"/>
    <w:rsid w:val="00D54F13"/>
    <w:rsid w:val="00D63B38"/>
    <w:rsid w:val="00D73B7E"/>
    <w:rsid w:val="00D76892"/>
    <w:rsid w:val="00D8590A"/>
    <w:rsid w:val="00D90FDE"/>
    <w:rsid w:val="00DA2B20"/>
    <w:rsid w:val="00DA5272"/>
    <w:rsid w:val="00DA775F"/>
    <w:rsid w:val="00DB0AEC"/>
    <w:rsid w:val="00DE43E1"/>
    <w:rsid w:val="00E02829"/>
    <w:rsid w:val="00E17B4E"/>
    <w:rsid w:val="00E434FF"/>
    <w:rsid w:val="00E544BF"/>
    <w:rsid w:val="00E85F00"/>
    <w:rsid w:val="00E92A00"/>
    <w:rsid w:val="00E97BF8"/>
    <w:rsid w:val="00EB3220"/>
    <w:rsid w:val="00EB6C01"/>
    <w:rsid w:val="00ED258D"/>
    <w:rsid w:val="00ED2F31"/>
    <w:rsid w:val="00EF6D9C"/>
    <w:rsid w:val="00F043C9"/>
    <w:rsid w:val="00F056B6"/>
    <w:rsid w:val="00F07523"/>
    <w:rsid w:val="00F13D9D"/>
    <w:rsid w:val="00F20A63"/>
    <w:rsid w:val="00F322C7"/>
    <w:rsid w:val="00F44E9A"/>
    <w:rsid w:val="00F45873"/>
    <w:rsid w:val="00F555EC"/>
    <w:rsid w:val="00F566A2"/>
    <w:rsid w:val="00F60B51"/>
    <w:rsid w:val="00F672A3"/>
    <w:rsid w:val="00F76ABB"/>
    <w:rsid w:val="00F83A97"/>
    <w:rsid w:val="00F8489E"/>
    <w:rsid w:val="00F9493C"/>
    <w:rsid w:val="00F9503D"/>
    <w:rsid w:val="00FA4F34"/>
    <w:rsid w:val="00FB4841"/>
    <w:rsid w:val="00FB5B4B"/>
    <w:rsid w:val="00FC09CC"/>
    <w:rsid w:val="00FC5429"/>
    <w:rsid w:val="00FD0CA7"/>
    <w:rsid w:val="00FD1BA2"/>
    <w:rsid w:val="00FD24E8"/>
    <w:rsid w:val="00FE588A"/>
    <w:rsid w:val="00FF0E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DE8F23"/>
  <w15:docId w15:val="{B2417FDC-255B-4089-B225-C880E44F3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024B3"/>
    <w:pPr>
      <w:suppressAutoHyphens/>
      <w:spacing w:line="240" w:lineRule="atLeast"/>
      <w:ind w:leftChars="-1" w:left="-1" w:hangingChars="1" w:hanging="1"/>
      <w:textDirection w:val="btLr"/>
      <w:textAlignment w:val="top"/>
      <w:outlineLvl w:val="0"/>
    </w:pPr>
    <w:rPr>
      <w:position w:val="-1"/>
      <w:sz w:val="22"/>
      <w:szCs w:val="22"/>
      <w:lang w:eastAsia="en-US"/>
    </w:rPr>
  </w:style>
  <w:style w:type="paragraph" w:styleId="Nagwek1">
    <w:name w:val="heading 1"/>
    <w:basedOn w:val="Normalny"/>
    <w:next w:val="Normalny"/>
    <w:uiPriority w:val="9"/>
    <w:qFormat/>
    <w:pPr>
      <w:keepNext/>
      <w:keepLines/>
      <w:spacing w:before="480" w:after="120"/>
    </w:pPr>
    <w:rPr>
      <w:b/>
      <w:sz w:val="48"/>
      <w:szCs w:val="48"/>
    </w:rPr>
  </w:style>
  <w:style w:type="paragraph" w:styleId="Nagwek2">
    <w:name w:val="heading 2"/>
    <w:basedOn w:val="Normalny"/>
    <w:next w:val="Normalny"/>
    <w:uiPriority w:val="9"/>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aliases w:val="L1,Numerowanie,2 heading,A_wyliczenie,K-P_odwolanie,Akapit z listą5,maz_wyliczenie,opis dzialania,Odstavec,Obiekt,List Paragraph1,sw tekst,Akapit z listą BS,CW_Lista,normalny tekst"/>
    <w:basedOn w:val="Normalny"/>
    <w:link w:val="AkapitzlistZnak"/>
    <w:qFormat/>
    <w:pPr>
      <w:ind w:left="720"/>
      <w:contextualSpacing/>
    </w:pPr>
  </w:style>
  <w:style w:type="paragraph" w:styleId="Nagwek">
    <w:name w:val="header"/>
    <w:basedOn w:val="Normalny"/>
    <w:qFormat/>
    <w:pPr>
      <w:spacing w:line="240" w:lineRule="auto"/>
    </w:pPr>
    <w:rPr>
      <w:rFonts w:ascii="Times New Roman" w:eastAsia="Times New Roman" w:hAnsi="Times New Roman" w:cs="Times New Roman"/>
      <w:sz w:val="26"/>
      <w:szCs w:val="24"/>
      <w:lang w:eastAsia="pl-PL"/>
    </w:rPr>
  </w:style>
  <w:style w:type="character" w:customStyle="1" w:styleId="NagwekZnak">
    <w:name w:val="Nagłówek Znak"/>
    <w:rPr>
      <w:rFonts w:ascii="Times New Roman" w:eastAsia="Times New Roman" w:hAnsi="Times New Roman" w:cs="Times New Roman"/>
      <w:w w:val="100"/>
      <w:position w:val="-1"/>
      <w:sz w:val="26"/>
      <w:szCs w:val="24"/>
      <w:effect w:val="none"/>
      <w:vertAlign w:val="baseline"/>
      <w:cs w:val="0"/>
      <w:em w:val="none"/>
      <w:lang w:eastAsia="pl-PL"/>
    </w:rPr>
  </w:style>
  <w:style w:type="table" w:customStyle="1" w:styleId="Styl1">
    <w:name w:val="Styl1"/>
    <w:basedOn w:val="Tabela-Siatka"/>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ela-Siatka">
    <w:name w:val="Table Grid"/>
    <w:basedOn w:val="Standardowy"/>
    <w:pPr>
      <w:suppressAutoHyphens/>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qFormat/>
    <w:pPr>
      <w:tabs>
        <w:tab w:val="center" w:pos="4536"/>
        <w:tab w:val="right" w:pos="9072"/>
      </w:tabs>
      <w:spacing w:line="240" w:lineRule="auto"/>
    </w:pPr>
  </w:style>
  <w:style w:type="character" w:customStyle="1" w:styleId="StopkaZnak">
    <w:name w:val="Stopka Znak"/>
    <w:basedOn w:val="Domylnaczcionkaakapitu"/>
    <w:rPr>
      <w:w w:val="100"/>
      <w:position w:val="-1"/>
      <w:effect w:val="none"/>
      <w:vertAlign w:val="baseline"/>
      <w:cs w:val="0"/>
      <w:em w:val="none"/>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251D8B"/>
    <w:rPr>
      <w:color w:val="0000FF" w:themeColor="hyperlink"/>
      <w:u w:val="single"/>
    </w:rPr>
  </w:style>
  <w:style w:type="character" w:styleId="UyteHipercze">
    <w:name w:val="FollowedHyperlink"/>
    <w:basedOn w:val="Domylnaczcionkaakapitu"/>
    <w:uiPriority w:val="99"/>
    <w:semiHidden/>
    <w:unhideWhenUsed/>
    <w:rsid w:val="00BB03D2"/>
    <w:rPr>
      <w:color w:val="800080" w:themeColor="followedHyperlink"/>
      <w:u w:val="single"/>
    </w:rPr>
  </w:style>
  <w:style w:type="character" w:customStyle="1" w:styleId="AkapitzlistZnak">
    <w:name w:val="Akapit z listą Znak"/>
    <w:aliases w:val="L1 Znak,Numerowanie Znak,2 heading Znak,A_wyliczenie Znak,K-P_odwolanie Znak,Akapit z listą5 Znak,maz_wyliczenie Znak,opis dzialania Znak,Odstavec Znak,Obiekt Znak,List Paragraph1 Znak,sw tekst Znak,Akapit z listą BS Znak"/>
    <w:link w:val="Akapitzlist"/>
    <w:uiPriority w:val="34"/>
    <w:qFormat/>
    <w:rsid w:val="008B203E"/>
    <w:rPr>
      <w:position w:val="-1"/>
      <w:sz w:val="22"/>
      <w:szCs w:val="22"/>
      <w:lang w:eastAsia="en-US"/>
    </w:rPr>
  </w:style>
  <w:style w:type="character" w:customStyle="1" w:styleId="Nierozpoznanawzmianka1">
    <w:name w:val="Nierozpoznana wzmianka1"/>
    <w:basedOn w:val="Domylnaczcionkaakapitu"/>
    <w:uiPriority w:val="99"/>
    <w:semiHidden/>
    <w:unhideWhenUsed/>
    <w:rsid w:val="00536ECD"/>
    <w:rPr>
      <w:color w:val="605E5C"/>
      <w:shd w:val="clear" w:color="auto" w:fill="E1DFDD"/>
    </w:rPr>
  </w:style>
  <w:style w:type="character" w:styleId="Odwoaniedokomentarza">
    <w:name w:val="annotation reference"/>
    <w:basedOn w:val="Domylnaczcionkaakapitu"/>
    <w:uiPriority w:val="99"/>
    <w:semiHidden/>
    <w:unhideWhenUsed/>
    <w:rsid w:val="005A23C8"/>
    <w:rPr>
      <w:sz w:val="16"/>
      <w:szCs w:val="16"/>
    </w:rPr>
  </w:style>
  <w:style w:type="paragraph" w:styleId="Tekstkomentarza">
    <w:name w:val="annotation text"/>
    <w:basedOn w:val="Normalny"/>
    <w:link w:val="TekstkomentarzaZnak"/>
    <w:uiPriority w:val="99"/>
    <w:unhideWhenUsed/>
    <w:rsid w:val="005A23C8"/>
    <w:pPr>
      <w:spacing w:line="240" w:lineRule="auto"/>
    </w:pPr>
    <w:rPr>
      <w:sz w:val="20"/>
      <w:szCs w:val="20"/>
    </w:rPr>
  </w:style>
  <w:style w:type="character" w:customStyle="1" w:styleId="TekstkomentarzaZnak">
    <w:name w:val="Tekst komentarza Znak"/>
    <w:basedOn w:val="Domylnaczcionkaakapitu"/>
    <w:link w:val="Tekstkomentarza"/>
    <w:uiPriority w:val="99"/>
    <w:rsid w:val="005A23C8"/>
    <w:rPr>
      <w:position w:val="-1"/>
      <w:lang w:eastAsia="en-US"/>
    </w:rPr>
  </w:style>
  <w:style w:type="paragraph" w:styleId="Tematkomentarza">
    <w:name w:val="annotation subject"/>
    <w:basedOn w:val="Tekstkomentarza"/>
    <w:next w:val="Tekstkomentarza"/>
    <w:link w:val="TematkomentarzaZnak"/>
    <w:uiPriority w:val="99"/>
    <w:semiHidden/>
    <w:unhideWhenUsed/>
    <w:rsid w:val="005A23C8"/>
    <w:rPr>
      <w:b/>
      <w:bCs/>
    </w:rPr>
  </w:style>
  <w:style w:type="character" w:customStyle="1" w:styleId="TematkomentarzaZnak">
    <w:name w:val="Temat komentarza Znak"/>
    <w:basedOn w:val="TekstkomentarzaZnak"/>
    <w:link w:val="Tematkomentarza"/>
    <w:uiPriority w:val="99"/>
    <w:semiHidden/>
    <w:rsid w:val="005A23C8"/>
    <w:rPr>
      <w:b/>
      <w:bCs/>
      <w:position w:val="-1"/>
      <w:lang w:eastAsia="en-US"/>
    </w:rPr>
  </w:style>
  <w:style w:type="paragraph" w:styleId="Tekstdymka">
    <w:name w:val="Balloon Text"/>
    <w:basedOn w:val="Normalny"/>
    <w:link w:val="TekstdymkaZnak"/>
    <w:uiPriority w:val="99"/>
    <w:semiHidden/>
    <w:unhideWhenUsed/>
    <w:rsid w:val="005A23C8"/>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A23C8"/>
    <w:rPr>
      <w:rFonts w:ascii="Segoe UI" w:hAnsi="Segoe UI" w:cs="Segoe UI"/>
      <w:position w:val="-1"/>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699805">
      <w:bodyDiv w:val="1"/>
      <w:marLeft w:val="0"/>
      <w:marRight w:val="0"/>
      <w:marTop w:val="0"/>
      <w:marBottom w:val="0"/>
      <w:divBdr>
        <w:top w:val="none" w:sz="0" w:space="0" w:color="auto"/>
        <w:left w:val="none" w:sz="0" w:space="0" w:color="auto"/>
        <w:bottom w:val="none" w:sz="0" w:space="0" w:color="auto"/>
        <w:right w:val="none" w:sz="0" w:space="0" w:color="auto"/>
      </w:divBdr>
    </w:div>
    <w:div w:id="628705231">
      <w:bodyDiv w:val="1"/>
      <w:marLeft w:val="0"/>
      <w:marRight w:val="0"/>
      <w:marTop w:val="0"/>
      <w:marBottom w:val="0"/>
      <w:divBdr>
        <w:top w:val="none" w:sz="0" w:space="0" w:color="auto"/>
        <w:left w:val="none" w:sz="0" w:space="0" w:color="auto"/>
        <w:bottom w:val="none" w:sz="0" w:space="0" w:color="auto"/>
        <w:right w:val="none" w:sz="0" w:space="0" w:color="auto"/>
      </w:divBdr>
    </w:div>
    <w:div w:id="630986211">
      <w:bodyDiv w:val="1"/>
      <w:marLeft w:val="0"/>
      <w:marRight w:val="0"/>
      <w:marTop w:val="0"/>
      <w:marBottom w:val="0"/>
      <w:divBdr>
        <w:top w:val="none" w:sz="0" w:space="0" w:color="auto"/>
        <w:left w:val="none" w:sz="0" w:space="0" w:color="auto"/>
        <w:bottom w:val="none" w:sz="0" w:space="0" w:color="auto"/>
        <w:right w:val="none" w:sz="0" w:space="0" w:color="auto"/>
      </w:divBdr>
    </w:div>
    <w:div w:id="1974485628">
      <w:bodyDiv w:val="1"/>
      <w:marLeft w:val="0"/>
      <w:marRight w:val="0"/>
      <w:marTop w:val="0"/>
      <w:marBottom w:val="0"/>
      <w:divBdr>
        <w:top w:val="none" w:sz="0" w:space="0" w:color="auto"/>
        <w:left w:val="none" w:sz="0" w:space="0" w:color="auto"/>
        <w:bottom w:val="none" w:sz="0" w:space="0" w:color="auto"/>
        <w:right w:val="none" w:sz="0" w:space="0" w:color="auto"/>
      </w:divBdr>
    </w:div>
    <w:div w:id="1986398042">
      <w:bodyDiv w:val="1"/>
      <w:marLeft w:val="0"/>
      <w:marRight w:val="0"/>
      <w:marTop w:val="0"/>
      <w:marBottom w:val="0"/>
      <w:divBdr>
        <w:top w:val="none" w:sz="0" w:space="0" w:color="auto"/>
        <w:left w:val="none" w:sz="0" w:space="0" w:color="auto"/>
        <w:bottom w:val="none" w:sz="0" w:space="0" w:color="auto"/>
        <w:right w:val="none" w:sz="0" w:space="0" w:color="auto"/>
      </w:divBdr>
    </w:div>
    <w:div w:id="21263844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iod@um.bydgoszcz.pl" TargetMode="External"/><Relationship Id="rId4" Type="http://schemas.openxmlformats.org/officeDocument/2006/relationships/styles" Target="styles.xml"/><Relationship Id="rId9" Type="http://schemas.openxmlformats.org/officeDocument/2006/relationships/hyperlink" Target="https://tge.pl/dane-statystyczne"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vryREpdsiDa7WjbZwihH6shwtCg==">AMUW2mX9SGOlnegylDJJPNc53PKMzN27dghozwEvHUiKJLOauBY/MSr0oMUMhmaLofQL2e6g+fJjGIfkDQQMFvx0JXDt51KNQgGz+o2xd7SkGE1kpzsr0LuysDkFeAmknunpJkDZiMOQSwWSMvhaSkW/3igf+q16Jg==</go:docsCustomData>
</go:gDocsCustomXmlDataStorage>
</file>

<file path=customXml/itemProps1.xml><?xml version="1.0" encoding="utf-8"?>
<ds:datastoreItem xmlns:ds="http://schemas.openxmlformats.org/officeDocument/2006/customXml" ds:itemID="{B4850CE4-62B9-4681-86A6-FF1D7BD76193}">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18</Pages>
  <Words>7836</Words>
  <Characters>47017</Characters>
  <Application>Microsoft Office Word</Application>
  <DocSecurity>0</DocSecurity>
  <Lines>391</Lines>
  <Paragraphs>109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Justyna Kowalska</dc:creator>
  <cp:lastModifiedBy>Agnieszka Dopierała</cp:lastModifiedBy>
  <cp:revision>18</cp:revision>
  <cp:lastPrinted>2023-10-20T10:34:00Z</cp:lastPrinted>
  <dcterms:created xsi:type="dcterms:W3CDTF">2023-09-25T09:37:00Z</dcterms:created>
  <dcterms:modified xsi:type="dcterms:W3CDTF">2023-10-20T12:02:00Z</dcterms:modified>
</cp:coreProperties>
</file>